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052CE8" w14:textId="0585287D" w:rsidR="007166CE" w:rsidRDefault="00B9207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6EF29D" wp14:editId="73EA537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3989E04" w14:textId="77777777" w:rsidR="007166CE" w:rsidRDefault="007166CE" w:rsidP="007166CE">
      <w:pPr>
        <w:pStyle w:val="berschrift1"/>
      </w:pPr>
      <w:r>
        <w:br w:type="page"/>
      </w:r>
      <w:r>
        <w:lastRenderedPageBreak/>
        <w:t>Vorwort</w:t>
      </w:r>
    </w:p>
    <w:p w14:paraId="70F2E23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0DCF488" w14:textId="77777777" w:rsidR="007E1779" w:rsidRDefault="008D7463" w:rsidP="007166CE">
      <w:r>
        <w:t xml:space="preserve">Dieses Jahr hat uns allen eine Menge abverlangt – doch Gott hat uns hindurchgetragen. </w:t>
      </w:r>
    </w:p>
    <w:p w14:paraId="279DC0D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9FB3A10" w14:textId="77777777" w:rsidR="007E1779" w:rsidRDefault="007E1779" w:rsidP="007166CE">
      <w:r>
        <w:t>Vielleicht hat aber auch der eine oder die andere Lust, mitzumachen und neue Bücher zu erstellen – sprecht mich einfach an.</w:t>
      </w:r>
    </w:p>
    <w:p w14:paraId="65EF68BA" w14:textId="77777777" w:rsidR="007166CE" w:rsidRDefault="007166CE" w:rsidP="007166CE">
      <w:r>
        <w:t>Euch allen wünsche ich Gottes reichen Segen und dass Ihr für Euch interessante Texte hier findet. Für Anregungen bin ich immer dankbar.</w:t>
      </w:r>
    </w:p>
    <w:p w14:paraId="2C919D82" w14:textId="77777777" w:rsidR="007166CE" w:rsidRDefault="007166CE" w:rsidP="007166CE">
      <w:r>
        <w:t>Gruß &amp; Segen,</w:t>
      </w:r>
    </w:p>
    <w:p w14:paraId="69545A51" w14:textId="77777777" w:rsidR="007166CE" w:rsidRDefault="007166CE" w:rsidP="007166CE">
      <w:r>
        <w:t>Andreas</w:t>
      </w:r>
    </w:p>
    <w:p w14:paraId="6419CA5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0298A3B" w14:textId="77777777" w:rsidR="000D68E4" w:rsidRDefault="000D68E4" w:rsidP="000D68E4">
      <w:pPr>
        <w:pStyle w:val="berschrift1"/>
        <w:rPr>
          <w:sz w:val="48"/>
        </w:rPr>
      </w:pPr>
      <w:r>
        <w:t xml:space="preserve">Barnes, Robert - </w:t>
      </w:r>
      <w:proofErr w:type="spellStart"/>
      <w:r>
        <w:t>Bekantnus</w:t>
      </w:r>
      <w:proofErr w:type="spellEnd"/>
      <w:r>
        <w:t xml:space="preserve"> des Glaubens:</w:t>
      </w:r>
    </w:p>
    <w:p w14:paraId="14A8C291" w14:textId="77777777" w:rsidR="000D68E4" w:rsidRDefault="000D68E4" w:rsidP="000D68E4">
      <w:pPr>
        <w:pStyle w:val="StandardWeb"/>
      </w:pPr>
      <w:r>
        <w:rPr>
          <w:rStyle w:val="Fett"/>
          <w:rFonts w:eastAsiaTheme="majorEastAsia"/>
        </w:rPr>
        <w:t xml:space="preserve">Die Robertus Barns, Der Heiligen </w:t>
      </w:r>
      <w:proofErr w:type="spellStart"/>
      <w:r>
        <w:rPr>
          <w:rStyle w:val="Fett"/>
          <w:rFonts w:eastAsiaTheme="majorEastAsia"/>
        </w:rPr>
        <w:t>Schrifft</w:t>
      </w:r>
      <w:proofErr w:type="spellEnd"/>
      <w:r>
        <w:rPr>
          <w:rStyle w:val="Fett"/>
          <w:rFonts w:eastAsiaTheme="majorEastAsia"/>
        </w:rPr>
        <w:t xml:space="preserve"> Doctor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Deudschem</w:t>
      </w:r>
      <w:proofErr w:type="spellEnd"/>
      <w:r>
        <w:rPr>
          <w:rStyle w:val="Fett"/>
          <w:rFonts w:eastAsiaTheme="majorEastAsia"/>
        </w:rPr>
        <w:t xml:space="preserve"> Lande D. Antonius </w:t>
      </w:r>
      <w:proofErr w:type="spellStart"/>
      <w:r>
        <w:rPr>
          <w:rStyle w:val="Fett"/>
          <w:rFonts w:eastAsiaTheme="majorEastAsia"/>
        </w:rPr>
        <w:t>genent</w:t>
      </w:r>
      <w:proofErr w:type="spellEnd"/>
      <w:r>
        <w:rPr>
          <w:rStyle w:val="Fett"/>
          <w:rFonts w:eastAsiaTheme="majorEastAsia"/>
        </w:rPr>
        <w:t xml:space="preserve">) zu </w:t>
      </w:r>
      <w:proofErr w:type="spellStart"/>
      <w:r>
        <w:rPr>
          <w:rStyle w:val="Fett"/>
          <w:rFonts w:eastAsiaTheme="majorEastAsia"/>
        </w:rPr>
        <w:t>Lunden</w:t>
      </w:r>
      <w:proofErr w:type="spellEnd"/>
      <w:r>
        <w:rPr>
          <w:rStyle w:val="Fett"/>
          <w:rFonts w:eastAsiaTheme="majorEastAsia"/>
        </w:rPr>
        <w:t xml:space="preserve"> </w:t>
      </w:r>
      <w:proofErr w:type="spellStart"/>
      <w:r>
        <w:rPr>
          <w:rStyle w:val="Fett"/>
          <w:rFonts w:eastAsiaTheme="majorEastAsia"/>
        </w:rPr>
        <w:t>jnn</w:t>
      </w:r>
      <w:proofErr w:type="spellEnd"/>
      <w:r>
        <w:rPr>
          <w:rStyle w:val="Fett"/>
          <w:rFonts w:eastAsiaTheme="majorEastAsia"/>
        </w:rPr>
        <w:t xml:space="preserve"> Engelland gethan hat Anno MDXL am XXX. tag des Monats </w:t>
      </w:r>
      <w:proofErr w:type="spellStart"/>
      <w:r>
        <w:rPr>
          <w:rStyle w:val="Fett"/>
          <w:rFonts w:eastAsiaTheme="majorEastAsia"/>
        </w:rPr>
        <w:t>Julij</w:t>
      </w:r>
      <w:proofErr w:type="spellEnd"/>
      <w:r>
        <w:rPr>
          <w:rStyle w:val="Fett"/>
          <w:rFonts w:eastAsiaTheme="majorEastAsia"/>
        </w:rPr>
        <w:t xml:space="preserve">, Da er zum </w:t>
      </w:r>
      <w:proofErr w:type="spellStart"/>
      <w:r>
        <w:rPr>
          <w:rStyle w:val="Fett"/>
          <w:rFonts w:eastAsiaTheme="majorEastAsia"/>
        </w:rPr>
        <w:t>Fewer</w:t>
      </w:r>
      <w:proofErr w:type="spellEnd"/>
      <w:r>
        <w:rPr>
          <w:rStyle w:val="Fett"/>
          <w:rFonts w:eastAsiaTheme="majorEastAsia"/>
        </w:rPr>
        <w:t xml:space="preserve"> </w:t>
      </w:r>
      <w:proofErr w:type="spellStart"/>
      <w:r>
        <w:rPr>
          <w:rStyle w:val="Fett"/>
          <w:rFonts w:eastAsiaTheme="majorEastAsia"/>
        </w:rPr>
        <w:t>one</w:t>
      </w:r>
      <w:proofErr w:type="spellEnd"/>
      <w:r>
        <w:rPr>
          <w:rStyle w:val="Fett"/>
          <w:rFonts w:eastAsiaTheme="majorEastAsia"/>
        </w:rPr>
        <w:t xml:space="preserve"> </w:t>
      </w:r>
      <w:proofErr w:type="spellStart"/>
      <w:r>
        <w:rPr>
          <w:rStyle w:val="Fett"/>
          <w:rFonts w:eastAsiaTheme="majorEastAsia"/>
        </w:rPr>
        <w:t>vrteil</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recht, </w:t>
      </w:r>
      <w:proofErr w:type="spellStart"/>
      <w:r>
        <w:rPr>
          <w:rStyle w:val="Fett"/>
          <w:rFonts w:eastAsiaTheme="majorEastAsia"/>
        </w:rPr>
        <w:t>vnschuldig</w:t>
      </w:r>
      <w:proofErr w:type="spellEnd"/>
      <w:r>
        <w:rPr>
          <w:rStyle w:val="Fett"/>
          <w:rFonts w:eastAsiaTheme="majorEastAsia"/>
        </w:rPr>
        <w:t xml:space="preserve">, </w:t>
      </w:r>
      <w:proofErr w:type="spellStart"/>
      <w:r>
        <w:rPr>
          <w:rStyle w:val="Fett"/>
          <w:rFonts w:eastAsiaTheme="majorEastAsia"/>
        </w:rPr>
        <w:t>vnuerhörter</w:t>
      </w:r>
      <w:proofErr w:type="spellEnd"/>
      <w:r>
        <w:rPr>
          <w:rStyle w:val="Fett"/>
          <w:rFonts w:eastAsiaTheme="majorEastAsia"/>
        </w:rPr>
        <w:t xml:space="preserve"> </w:t>
      </w:r>
      <w:proofErr w:type="spellStart"/>
      <w:r>
        <w:rPr>
          <w:rStyle w:val="Fett"/>
          <w:rFonts w:eastAsiaTheme="majorEastAsia"/>
        </w:rPr>
        <w:t>sach</w:t>
      </w:r>
      <w:proofErr w:type="spellEnd"/>
      <w:r>
        <w:rPr>
          <w:rStyle w:val="Fett"/>
          <w:rFonts w:eastAsiaTheme="majorEastAsia"/>
        </w:rPr>
        <w:t xml:space="preserve">, </w:t>
      </w:r>
      <w:proofErr w:type="spellStart"/>
      <w:r>
        <w:rPr>
          <w:rStyle w:val="Fett"/>
          <w:rFonts w:eastAsiaTheme="majorEastAsia"/>
        </w:rPr>
        <w:t>gefurt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verbrant</w:t>
      </w:r>
      <w:proofErr w:type="spellEnd"/>
      <w:r>
        <w:rPr>
          <w:rStyle w:val="Fett"/>
          <w:rFonts w:eastAsiaTheme="majorEastAsia"/>
        </w:rPr>
        <w:t xml:space="preserve"> worden ist</w:t>
      </w:r>
      <w:r>
        <w:t xml:space="preserve"> </w:t>
      </w:r>
    </w:p>
    <w:p w14:paraId="293CF2F1" w14:textId="77777777" w:rsidR="000D68E4" w:rsidRDefault="000D68E4" w:rsidP="000D68E4">
      <w:pPr>
        <w:pStyle w:val="StandardWeb"/>
      </w:pPr>
      <w:proofErr w:type="spellStart"/>
      <w:r>
        <w:t>Wittemberg</w:t>
      </w:r>
      <w:proofErr w:type="spellEnd"/>
      <w:r>
        <w:t xml:space="preserve"> 1540 </w:t>
      </w:r>
    </w:p>
    <w:p w14:paraId="2240DF38" w14:textId="77777777" w:rsidR="000D68E4" w:rsidRDefault="000D68E4" w:rsidP="000D68E4">
      <w:pPr>
        <w:pStyle w:val="StandardWeb"/>
      </w:pPr>
      <w:r>
        <w:t xml:space="preserve">Anno </w:t>
      </w:r>
      <w:proofErr w:type="spellStart"/>
      <w:r>
        <w:t>M.D.XL</w:t>
      </w:r>
      <w:proofErr w:type="spellEnd"/>
      <w:r>
        <w:t xml:space="preserve">. im Monde Julio / Ward Robertus Barns / der </w:t>
      </w:r>
      <w:proofErr w:type="spellStart"/>
      <w:r>
        <w:t>umb</w:t>
      </w:r>
      <w:proofErr w:type="spellEnd"/>
      <w:r>
        <w:t xml:space="preserve"> des Evangelii </w:t>
      </w:r>
      <w:proofErr w:type="spellStart"/>
      <w:r>
        <w:t>Jhesu</w:t>
      </w:r>
      <w:proofErr w:type="spellEnd"/>
      <w:r>
        <w:t xml:space="preserve"> Christi willen / zu </w:t>
      </w:r>
      <w:proofErr w:type="spellStart"/>
      <w:r>
        <w:t>Lunden</w:t>
      </w:r>
      <w:proofErr w:type="spellEnd"/>
      <w:r>
        <w:t xml:space="preserve"> </w:t>
      </w:r>
      <w:proofErr w:type="spellStart"/>
      <w:r>
        <w:t>inn</w:t>
      </w:r>
      <w:proofErr w:type="spellEnd"/>
      <w:r>
        <w:t xml:space="preserve"> </w:t>
      </w:r>
      <w:proofErr w:type="spellStart"/>
      <w:r>
        <w:t>Engellandt</w:t>
      </w:r>
      <w:proofErr w:type="spellEnd"/>
      <w:r>
        <w:t xml:space="preserve"> / </w:t>
      </w:r>
      <w:proofErr w:type="spellStart"/>
      <w:r>
        <w:t>inn</w:t>
      </w:r>
      <w:proofErr w:type="spellEnd"/>
      <w:r>
        <w:t xml:space="preserve"> die Thüre </w:t>
      </w:r>
      <w:proofErr w:type="spellStart"/>
      <w:r>
        <w:t>gefenglich</w:t>
      </w:r>
      <w:proofErr w:type="spellEnd"/>
      <w:r>
        <w:t xml:space="preserve"> gelegt / </w:t>
      </w:r>
      <w:proofErr w:type="spellStart"/>
      <w:r>
        <w:t>auff</w:t>
      </w:r>
      <w:proofErr w:type="spellEnd"/>
      <w:r>
        <w:t xml:space="preserve"> dem Platz / </w:t>
      </w:r>
      <w:proofErr w:type="spellStart"/>
      <w:r>
        <w:t>genant</w:t>
      </w:r>
      <w:proofErr w:type="spellEnd"/>
      <w:r>
        <w:t xml:space="preserve"> Schmidfelde / </w:t>
      </w:r>
      <w:proofErr w:type="spellStart"/>
      <w:r>
        <w:t>ausgefurt</w:t>
      </w:r>
      <w:proofErr w:type="spellEnd"/>
      <w:r>
        <w:t xml:space="preserve"> / in daselbst </w:t>
      </w:r>
      <w:proofErr w:type="spellStart"/>
      <w:r>
        <w:t>zuverbrennen</w:t>
      </w:r>
      <w:proofErr w:type="spellEnd"/>
      <w:r>
        <w:t xml:space="preserve">. </w:t>
      </w:r>
    </w:p>
    <w:p w14:paraId="2DC02EC0" w14:textId="77777777" w:rsidR="000D68E4" w:rsidRDefault="000D68E4" w:rsidP="000D68E4">
      <w:pPr>
        <w:pStyle w:val="StandardWeb"/>
      </w:pPr>
      <w:r>
        <w:t xml:space="preserve">Vater wegen redet er viel </w:t>
      </w:r>
      <w:proofErr w:type="spellStart"/>
      <w:r>
        <w:t>leute</w:t>
      </w:r>
      <w:proofErr w:type="spellEnd"/>
      <w:r>
        <w:t xml:space="preserve"> / beide Englisch und </w:t>
      </w:r>
      <w:proofErr w:type="spellStart"/>
      <w:r>
        <w:t>Deudsch</w:t>
      </w:r>
      <w:proofErr w:type="spellEnd"/>
      <w:r>
        <w:t xml:space="preserve"> / freundlich an / tröstete und gesegnete sie / Und begab sich mit so grosser </w:t>
      </w:r>
      <w:proofErr w:type="spellStart"/>
      <w:r>
        <w:t>freude</w:t>
      </w:r>
      <w:proofErr w:type="spellEnd"/>
      <w:r>
        <w:t xml:space="preserve"> zu seiner </w:t>
      </w:r>
      <w:proofErr w:type="spellStart"/>
      <w:r>
        <w:t>marter</w:t>
      </w:r>
      <w:proofErr w:type="spellEnd"/>
      <w:r>
        <w:t xml:space="preserve"> / das er auch kein mal sein </w:t>
      </w:r>
      <w:proofErr w:type="spellStart"/>
      <w:r>
        <w:t>farbe</w:t>
      </w:r>
      <w:proofErr w:type="spellEnd"/>
      <w:r>
        <w:t xml:space="preserve"> wandelte. </w:t>
      </w:r>
    </w:p>
    <w:p w14:paraId="40CE598F" w14:textId="77777777" w:rsidR="000D68E4" w:rsidRDefault="000D68E4" w:rsidP="000D68E4">
      <w:pPr>
        <w:pStyle w:val="StandardWeb"/>
      </w:pPr>
      <w:r>
        <w:t xml:space="preserve">Da er zum </w:t>
      </w:r>
      <w:proofErr w:type="spellStart"/>
      <w:r>
        <w:t>Fewer</w:t>
      </w:r>
      <w:proofErr w:type="spellEnd"/>
      <w:r>
        <w:t xml:space="preserve"> </w:t>
      </w:r>
      <w:proofErr w:type="spellStart"/>
      <w:r>
        <w:t>gekomen</w:t>
      </w:r>
      <w:proofErr w:type="spellEnd"/>
      <w:r>
        <w:t xml:space="preserve"> war / da er sein leben mit einem seligen ende </w:t>
      </w:r>
      <w:proofErr w:type="spellStart"/>
      <w:r>
        <w:t>beschliessen</w:t>
      </w:r>
      <w:proofErr w:type="spellEnd"/>
      <w:r>
        <w:t xml:space="preserve"> </w:t>
      </w:r>
      <w:proofErr w:type="spellStart"/>
      <w:r>
        <w:t>solt</w:t>
      </w:r>
      <w:proofErr w:type="spellEnd"/>
      <w:r>
        <w:t xml:space="preserve"> / hub er an / seinen glauben zu bekennen / </w:t>
      </w:r>
      <w:proofErr w:type="spellStart"/>
      <w:r>
        <w:t>darinn</w:t>
      </w:r>
      <w:proofErr w:type="spellEnd"/>
      <w:r>
        <w:t xml:space="preserve"> er gedachte zu sterben / und die grosse </w:t>
      </w:r>
      <w:proofErr w:type="spellStart"/>
      <w:r>
        <w:t>marter</w:t>
      </w:r>
      <w:proofErr w:type="spellEnd"/>
      <w:r>
        <w:t xml:space="preserve"> zu leiden / und hat / wie folget / angefangen zu reden. </w:t>
      </w:r>
    </w:p>
    <w:p w14:paraId="474EACAC" w14:textId="77777777" w:rsidR="000D68E4" w:rsidRDefault="000D68E4" w:rsidP="000D68E4">
      <w:pPr>
        <w:pStyle w:val="StandardWeb"/>
      </w:pPr>
      <w:r>
        <w:t xml:space="preserve">Das er </w:t>
      </w:r>
      <w:proofErr w:type="spellStart"/>
      <w:r>
        <w:t>gleube</w:t>
      </w:r>
      <w:proofErr w:type="spellEnd"/>
      <w:r>
        <w:t xml:space="preserve"> / Das da sey ein ewiger </w:t>
      </w:r>
      <w:proofErr w:type="spellStart"/>
      <w:r>
        <w:t>allmechtiger</w:t>
      </w:r>
      <w:proofErr w:type="spellEnd"/>
      <w:r>
        <w:t xml:space="preserve"> lebendiger Gott / der </w:t>
      </w:r>
      <w:proofErr w:type="spellStart"/>
      <w:r>
        <w:t>Himel</w:t>
      </w:r>
      <w:proofErr w:type="spellEnd"/>
      <w:r>
        <w:t xml:space="preserve"> und erden / und alles was </w:t>
      </w:r>
      <w:proofErr w:type="spellStart"/>
      <w:r>
        <w:t>darinne</w:t>
      </w:r>
      <w:proofErr w:type="spellEnd"/>
      <w:r>
        <w:t xml:space="preserve"> ist / uns zu gute / geschaffen habe / durch sein </w:t>
      </w:r>
      <w:proofErr w:type="spellStart"/>
      <w:r>
        <w:t>allmechtige</w:t>
      </w:r>
      <w:proofErr w:type="spellEnd"/>
      <w:r>
        <w:t xml:space="preserve"> </w:t>
      </w:r>
      <w:proofErr w:type="spellStart"/>
      <w:r>
        <w:t>weisheit</w:t>
      </w:r>
      <w:proofErr w:type="spellEnd"/>
      <w:r>
        <w:t xml:space="preserve"> und </w:t>
      </w:r>
      <w:proofErr w:type="spellStart"/>
      <w:r>
        <w:t>gewalt</w:t>
      </w:r>
      <w:proofErr w:type="spellEnd"/>
      <w:r>
        <w:t xml:space="preserve">. </w:t>
      </w:r>
    </w:p>
    <w:p w14:paraId="304327A4" w14:textId="77777777" w:rsidR="000D68E4" w:rsidRDefault="000D68E4" w:rsidP="000D68E4">
      <w:pPr>
        <w:pStyle w:val="StandardWeb"/>
      </w:pPr>
      <w:r>
        <w:t xml:space="preserve">Das ein Gott sey / und drey </w:t>
      </w:r>
      <w:proofErr w:type="spellStart"/>
      <w:r>
        <w:t>person</w:t>
      </w:r>
      <w:proofErr w:type="spellEnd"/>
      <w:r>
        <w:t xml:space="preserve"> / des einigen Göttlichen </w:t>
      </w:r>
      <w:proofErr w:type="spellStart"/>
      <w:r>
        <w:t>wesens</w:t>
      </w:r>
      <w:proofErr w:type="spellEnd"/>
      <w:r>
        <w:t xml:space="preserve"> / gleicher </w:t>
      </w:r>
      <w:proofErr w:type="spellStart"/>
      <w:r>
        <w:t>gewalt</w:t>
      </w:r>
      <w:proofErr w:type="spellEnd"/>
      <w:r>
        <w:t xml:space="preserve"> und </w:t>
      </w:r>
      <w:proofErr w:type="spellStart"/>
      <w:r>
        <w:t>herrligkeit</w:t>
      </w:r>
      <w:proofErr w:type="spellEnd"/>
      <w:r>
        <w:t xml:space="preserve">. </w:t>
      </w:r>
    </w:p>
    <w:p w14:paraId="1B547A4C" w14:textId="77777777" w:rsidR="000D68E4" w:rsidRDefault="000D68E4" w:rsidP="000D68E4">
      <w:pPr>
        <w:pStyle w:val="StandardWeb"/>
      </w:pPr>
      <w:r>
        <w:t xml:space="preserve">Das Adam rechtschaffen </w:t>
      </w:r>
      <w:proofErr w:type="spellStart"/>
      <w:r>
        <w:t>from</w:t>
      </w:r>
      <w:proofErr w:type="spellEnd"/>
      <w:r>
        <w:t xml:space="preserve"> geschaffen sey / und das er / und wir alle durch seinen </w:t>
      </w:r>
      <w:proofErr w:type="spellStart"/>
      <w:r>
        <w:t>fal</w:t>
      </w:r>
      <w:proofErr w:type="spellEnd"/>
      <w:r>
        <w:t xml:space="preserve"> / </w:t>
      </w:r>
      <w:proofErr w:type="spellStart"/>
      <w:r>
        <w:t>sunder</w:t>
      </w:r>
      <w:proofErr w:type="spellEnd"/>
      <w:r>
        <w:t xml:space="preserve"> sind worden / und dadurch dem Tod / der </w:t>
      </w:r>
      <w:proofErr w:type="spellStart"/>
      <w:r>
        <w:t>vermaledeiung</w:t>
      </w:r>
      <w:proofErr w:type="spellEnd"/>
      <w:r>
        <w:t xml:space="preserve"> / </w:t>
      </w:r>
      <w:proofErr w:type="spellStart"/>
      <w:r>
        <w:t>Teuffel</w:t>
      </w:r>
      <w:proofErr w:type="spellEnd"/>
      <w:r>
        <w:t xml:space="preserve"> und Hellen / </w:t>
      </w:r>
      <w:proofErr w:type="spellStart"/>
      <w:r>
        <w:t>unterworffen</w:t>
      </w:r>
      <w:proofErr w:type="spellEnd"/>
      <w:r>
        <w:t xml:space="preserve">. </w:t>
      </w:r>
    </w:p>
    <w:p w14:paraId="12E48689" w14:textId="77777777" w:rsidR="000D68E4" w:rsidRDefault="000D68E4" w:rsidP="000D68E4">
      <w:pPr>
        <w:pStyle w:val="StandardWeb"/>
      </w:pPr>
      <w:r>
        <w:t xml:space="preserve">Das sich Gott von </w:t>
      </w:r>
      <w:proofErr w:type="spellStart"/>
      <w:r>
        <w:t>anbeginne</w:t>
      </w:r>
      <w:proofErr w:type="spellEnd"/>
      <w:r>
        <w:t xml:space="preserve"> / des menschlichen </w:t>
      </w:r>
      <w:proofErr w:type="spellStart"/>
      <w:r>
        <w:t>geschlechts</w:t>
      </w:r>
      <w:proofErr w:type="spellEnd"/>
      <w:r>
        <w:t xml:space="preserve"> / aus lauter </w:t>
      </w:r>
      <w:proofErr w:type="spellStart"/>
      <w:r>
        <w:t>barmhertzigkeit</w:t>
      </w:r>
      <w:proofErr w:type="spellEnd"/>
      <w:r>
        <w:t xml:space="preserve"> / </w:t>
      </w:r>
      <w:proofErr w:type="spellStart"/>
      <w:r>
        <w:t>angenomen</w:t>
      </w:r>
      <w:proofErr w:type="spellEnd"/>
      <w:r>
        <w:t xml:space="preserve"> / und im </w:t>
      </w:r>
      <w:proofErr w:type="spellStart"/>
      <w:r>
        <w:t>erlösung</w:t>
      </w:r>
      <w:proofErr w:type="spellEnd"/>
      <w:r>
        <w:t xml:space="preserve"> und die </w:t>
      </w:r>
      <w:proofErr w:type="spellStart"/>
      <w:r>
        <w:t>seligkeit</w:t>
      </w:r>
      <w:proofErr w:type="spellEnd"/>
      <w:r>
        <w:t xml:space="preserve"> habe zugesagt. </w:t>
      </w:r>
    </w:p>
    <w:p w14:paraId="6409EFD6" w14:textId="77777777" w:rsidR="000D68E4" w:rsidRDefault="000D68E4" w:rsidP="000D68E4">
      <w:pPr>
        <w:pStyle w:val="StandardWeb"/>
      </w:pPr>
      <w:r>
        <w:t xml:space="preserve">Das Gottes Son zu unser </w:t>
      </w:r>
      <w:proofErr w:type="spellStart"/>
      <w:r>
        <w:t>erlösung</w:t>
      </w:r>
      <w:proofErr w:type="spellEnd"/>
      <w:r>
        <w:t xml:space="preserve"> und </w:t>
      </w:r>
      <w:proofErr w:type="spellStart"/>
      <w:r>
        <w:t>seligkeit</w:t>
      </w:r>
      <w:proofErr w:type="spellEnd"/>
      <w:r>
        <w:t xml:space="preserve"> / sey </w:t>
      </w:r>
      <w:proofErr w:type="spellStart"/>
      <w:r>
        <w:t>mensch</w:t>
      </w:r>
      <w:proofErr w:type="spellEnd"/>
      <w:r>
        <w:t xml:space="preserve"> geworden / Und das er empfangen sey vom heiligen Geist / und </w:t>
      </w:r>
      <w:proofErr w:type="spellStart"/>
      <w:r>
        <w:t>geborn</w:t>
      </w:r>
      <w:proofErr w:type="spellEnd"/>
      <w:r>
        <w:t xml:space="preserve"> von Maria der gebenedeiten und stets bleibenden </w:t>
      </w:r>
      <w:proofErr w:type="spellStart"/>
      <w:r>
        <w:t>Jungfrawen</w:t>
      </w:r>
      <w:proofErr w:type="spellEnd"/>
      <w:r>
        <w:t xml:space="preserve">. </w:t>
      </w:r>
    </w:p>
    <w:p w14:paraId="6C42DC2D" w14:textId="77777777" w:rsidR="000D68E4" w:rsidRDefault="000D68E4" w:rsidP="000D68E4">
      <w:pPr>
        <w:pStyle w:val="StandardWeb"/>
      </w:pPr>
      <w:r>
        <w:t xml:space="preserve">Das Maria die </w:t>
      </w:r>
      <w:proofErr w:type="spellStart"/>
      <w:r>
        <w:t>Jungkfraw</w:t>
      </w:r>
      <w:proofErr w:type="spellEnd"/>
      <w:r>
        <w:t xml:space="preserve"> / </w:t>
      </w:r>
      <w:proofErr w:type="spellStart"/>
      <w:r>
        <w:t>Jhesum</w:t>
      </w:r>
      <w:proofErr w:type="spellEnd"/>
      <w:r>
        <w:t xml:space="preserve"> Christum empfangen und </w:t>
      </w:r>
      <w:proofErr w:type="spellStart"/>
      <w:r>
        <w:t>geborn</w:t>
      </w:r>
      <w:proofErr w:type="spellEnd"/>
      <w:r>
        <w:t xml:space="preserve"> habe / on </w:t>
      </w:r>
      <w:proofErr w:type="spellStart"/>
      <w:r>
        <w:t>erkentnisse</w:t>
      </w:r>
      <w:proofErr w:type="spellEnd"/>
      <w:r>
        <w:t xml:space="preserve"> und willen / einiges Mannes. </w:t>
      </w:r>
    </w:p>
    <w:p w14:paraId="5C0598B7" w14:textId="77777777" w:rsidR="000D68E4" w:rsidRDefault="000D68E4" w:rsidP="000D68E4">
      <w:pPr>
        <w:pStyle w:val="StandardWeb"/>
      </w:pPr>
      <w:proofErr w:type="spellStart"/>
      <w:r>
        <w:t>Verwarff</w:t>
      </w:r>
      <w:proofErr w:type="spellEnd"/>
      <w:r>
        <w:t xml:space="preserve"> auch </w:t>
      </w:r>
      <w:proofErr w:type="spellStart"/>
      <w:r>
        <w:t>gentzlich</w:t>
      </w:r>
      <w:proofErr w:type="spellEnd"/>
      <w:r>
        <w:t xml:space="preserve"> der </w:t>
      </w:r>
      <w:proofErr w:type="spellStart"/>
      <w:r>
        <w:t>Widderteuffer</w:t>
      </w:r>
      <w:proofErr w:type="spellEnd"/>
      <w:r>
        <w:t xml:space="preserve"> </w:t>
      </w:r>
      <w:proofErr w:type="spellStart"/>
      <w:r>
        <w:t>opinion</w:t>
      </w:r>
      <w:proofErr w:type="spellEnd"/>
      <w:r>
        <w:t xml:space="preserve"> / die da </w:t>
      </w:r>
      <w:proofErr w:type="spellStart"/>
      <w:r>
        <w:t>leren</w:t>
      </w:r>
      <w:proofErr w:type="spellEnd"/>
      <w:r>
        <w:t xml:space="preserve"> / Das der Herr Christus / weder </w:t>
      </w:r>
      <w:proofErr w:type="spellStart"/>
      <w:r>
        <w:t>fleisch</w:t>
      </w:r>
      <w:proofErr w:type="spellEnd"/>
      <w:r>
        <w:t xml:space="preserve"> noch </w:t>
      </w:r>
      <w:proofErr w:type="spellStart"/>
      <w:r>
        <w:t>blut</w:t>
      </w:r>
      <w:proofErr w:type="spellEnd"/>
      <w:r>
        <w:t xml:space="preserve"> von Marien </w:t>
      </w:r>
      <w:proofErr w:type="spellStart"/>
      <w:r>
        <w:t>sol</w:t>
      </w:r>
      <w:proofErr w:type="spellEnd"/>
      <w:r>
        <w:t xml:space="preserve"> empfangen haben / Sondern bekennete / das er </w:t>
      </w:r>
      <w:proofErr w:type="spellStart"/>
      <w:r>
        <w:t>gleubet</w:t>
      </w:r>
      <w:proofErr w:type="spellEnd"/>
      <w:r>
        <w:t xml:space="preserve"> / das Jesus Christus </w:t>
      </w:r>
      <w:proofErr w:type="spellStart"/>
      <w:r>
        <w:t>warhafftiger</w:t>
      </w:r>
      <w:proofErr w:type="spellEnd"/>
      <w:r>
        <w:t xml:space="preserve"> Gott und </w:t>
      </w:r>
      <w:proofErr w:type="spellStart"/>
      <w:r>
        <w:t>mensch</w:t>
      </w:r>
      <w:proofErr w:type="spellEnd"/>
      <w:r>
        <w:t xml:space="preserve"> </w:t>
      </w:r>
      <w:proofErr w:type="spellStart"/>
      <w:r>
        <w:t>were</w:t>
      </w:r>
      <w:proofErr w:type="spellEnd"/>
      <w:r>
        <w:t xml:space="preserve"> / der unter uns / doch </w:t>
      </w:r>
      <w:proofErr w:type="spellStart"/>
      <w:r>
        <w:t>one</w:t>
      </w:r>
      <w:proofErr w:type="spellEnd"/>
      <w:r>
        <w:t xml:space="preserve"> </w:t>
      </w:r>
      <w:proofErr w:type="spellStart"/>
      <w:r>
        <w:t>sunde</w:t>
      </w:r>
      <w:proofErr w:type="spellEnd"/>
      <w:r>
        <w:t xml:space="preserve"> / in der </w:t>
      </w:r>
      <w:proofErr w:type="spellStart"/>
      <w:r>
        <w:t>welt</w:t>
      </w:r>
      <w:proofErr w:type="spellEnd"/>
      <w:r>
        <w:t xml:space="preserve"> / als ein ander </w:t>
      </w:r>
      <w:proofErr w:type="spellStart"/>
      <w:r>
        <w:t>mensch</w:t>
      </w:r>
      <w:proofErr w:type="spellEnd"/>
      <w:r>
        <w:t xml:space="preserve"> / gelebt / gepredigt / und den willen seines Vaters verkündigt </w:t>
      </w:r>
      <w:proofErr w:type="spellStart"/>
      <w:r>
        <w:t>hette</w:t>
      </w:r>
      <w:proofErr w:type="spellEnd"/>
      <w:r>
        <w:t xml:space="preserve">. </w:t>
      </w:r>
    </w:p>
    <w:p w14:paraId="5DC093BF" w14:textId="77777777" w:rsidR="000D68E4" w:rsidRDefault="000D68E4" w:rsidP="000D68E4">
      <w:pPr>
        <w:pStyle w:val="StandardWeb"/>
      </w:pPr>
      <w:r>
        <w:t xml:space="preserve">Das er </w:t>
      </w:r>
      <w:proofErr w:type="spellStart"/>
      <w:r>
        <w:t>entlich</w:t>
      </w:r>
      <w:proofErr w:type="spellEnd"/>
      <w:r>
        <w:t xml:space="preserve"> verurteilt zum </w:t>
      </w:r>
      <w:proofErr w:type="spellStart"/>
      <w:r>
        <w:t>tode</w:t>
      </w:r>
      <w:proofErr w:type="spellEnd"/>
      <w:r>
        <w:t xml:space="preserve"> / und am Creutz den </w:t>
      </w:r>
      <w:proofErr w:type="spellStart"/>
      <w:r>
        <w:t>tod</w:t>
      </w:r>
      <w:proofErr w:type="spellEnd"/>
      <w:r>
        <w:t xml:space="preserve"> erlitten </w:t>
      </w:r>
      <w:proofErr w:type="spellStart"/>
      <w:r>
        <w:t>hette</w:t>
      </w:r>
      <w:proofErr w:type="spellEnd"/>
      <w:r>
        <w:t xml:space="preserve">. </w:t>
      </w:r>
    </w:p>
    <w:p w14:paraId="3FF0FC79" w14:textId="77777777" w:rsidR="000D68E4" w:rsidRDefault="000D68E4" w:rsidP="000D68E4">
      <w:pPr>
        <w:pStyle w:val="StandardWeb"/>
      </w:pPr>
      <w:r>
        <w:t xml:space="preserve">Das der Herr Jesus Christus durch seinen </w:t>
      </w:r>
      <w:proofErr w:type="spellStart"/>
      <w:r>
        <w:t>tod</w:t>
      </w:r>
      <w:proofErr w:type="spellEnd"/>
      <w:r>
        <w:t xml:space="preserve"> / das menschliche </w:t>
      </w:r>
      <w:proofErr w:type="spellStart"/>
      <w:r>
        <w:t>geschlecht</w:t>
      </w:r>
      <w:proofErr w:type="spellEnd"/>
      <w:r>
        <w:t xml:space="preserve"> mit Gott dem Vater </w:t>
      </w:r>
      <w:proofErr w:type="spellStart"/>
      <w:r>
        <w:t>versündet</w:t>
      </w:r>
      <w:proofErr w:type="spellEnd"/>
      <w:r>
        <w:t xml:space="preserve"> / Und das er durch sein </w:t>
      </w:r>
      <w:proofErr w:type="spellStart"/>
      <w:r>
        <w:t>thewrbar</w:t>
      </w:r>
      <w:proofErr w:type="spellEnd"/>
      <w:r>
        <w:t xml:space="preserve"> </w:t>
      </w:r>
      <w:proofErr w:type="spellStart"/>
      <w:r>
        <w:t>blut</w:t>
      </w:r>
      <w:proofErr w:type="spellEnd"/>
      <w:r>
        <w:t xml:space="preserve"> / </w:t>
      </w:r>
      <w:proofErr w:type="spellStart"/>
      <w:r>
        <w:t>fur</w:t>
      </w:r>
      <w:proofErr w:type="spellEnd"/>
      <w:r>
        <w:t xml:space="preserve"> unsere </w:t>
      </w:r>
      <w:proofErr w:type="spellStart"/>
      <w:r>
        <w:t>sunde</w:t>
      </w:r>
      <w:proofErr w:type="spellEnd"/>
      <w:r>
        <w:t xml:space="preserve"> vergossen / all unsere schult und straffe weg </w:t>
      </w:r>
      <w:proofErr w:type="spellStart"/>
      <w:r>
        <w:t>genomen</w:t>
      </w:r>
      <w:proofErr w:type="spellEnd"/>
      <w:r>
        <w:t xml:space="preserve"> </w:t>
      </w:r>
      <w:proofErr w:type="spellStart"/>
      <w:r>
        <w:t>hette</w:t>
      </w:r>
      <w:proofErr w:type="spellEnd"/>
      <w:r>
        <w:t xml:space="preserve"> / Das alle verdienst des Herrn Christi uns zu gute </w:t>
      </w:r>
      <w:proofErr w:type="spellStart"/>
      <w:r>
        <w:t>komen</w:t>
      </w:r>
      <w:proofErr w:type="spellEnd"/>
      <w:r>
        <w:t xml:space="preserve"> / Und das wir </w:t>
      </w:r>
      <w:proofErr w:type="spellStart"/>
      <w:r>
        <w:t>inn</w:t>
      </w:r>
      <w:proofErr w:type="spellEnd"/>
      <w:r>
        <w:t xml:space="preserve"> im alles gethan </w:t>
      </w:r>
      <w:proofErr w:type="spellStart"/>
      <w:r>
        <w:t>hetten</w:t>
      </w:r>
      <w:proofErr w:type="spellEnd"/>
      <w:r>
        <w:t xml:space="preserve"> / was er zu unser </w:t>
      </w:r>
      <w:proofErr w:type="spellStart"/>
      <w:r>
        <w:t>gerechtigkeit</w:t>
      </w:r>
      <w:proofErr w:type="spellEnd"/>
      <w:r>
        <w:t xml:space="preserve"> und </w:t>
      </w:r>
      <w:proofErr w:type="spellStart"/>
      <w:r>
        <w:t>erlösung</w:t>
      </w:r>
      <w:proofErr w:type="spellEnd"/>
      <w:r>
        <w:t xml:space="preserve"> gethan hat. </w:t>
      </w:r>
    </w:p>
    <w:p w14:paraId="1B1291FD" w14:textId="77777777" w:rsidR="000D68E4" w:rsidRDefault="000D68E4" w:rsidP="000D68E4">
      <w:pPr>
        <w:pStyle w:val="StandardWeb"/>
      </w:pPr>
      <w:r>
        <w:t xml:space="preserve">Sagte auch und bekennete / das </w:t>
      </w:r>
      <w:proofErr w:type="spellStart"/>
      <w:r>
        <w:t>inn</w:t>
      </w:r>
      <w:proofErr w:type="spellEnd"/>
      <w:r>
        <w:t xml:space="preserve"> dieser </w:t>
      </w:r>
      <w:proofErr w:type="spellStart"/>
      <w:r>
        <w:t>welt</w:t>
      </w:r>
      <w:proofErr w:type="spellEnd"/>
      <w:r>
        <w:t xml:space="preserve"> nichts </w:t>
      </w:r>
      <w:proofErr w:type="spellStart"/>
      <w:r>
        <w:t>were</w:t>
      </w:r>
      <w:proofErr w:type="spellEnd"/>
      <w:r>
        <w:t xml:space="preserve"> / dadurch wir rechtfertig und selig werden möchten / denn allein durch das einige leiden </w:t>
      </w:r>
      <w:proofErr w:type="spellStart"/>
      <w:r>
        <w:t>Jhesu</w:t>
      </w:r>
      <w:proofErr w:type="spellEnd"/>
      <w:r>
        <w:t xml:space="preserve"> Christi des HErrn / der allein </w:t>
      </w:r>
      <w:proofErr w:type="spellStart"/>
      <w:r>
        <w:t>fur</w:t>
      </w:r>
      <w:proofErr w:type="spellEnd"/>
      <w:r>
        <w:t xml:space="preserve"> Gott </w:t>
      </w:r>
      <w:proofErr w:type="spellStart"/>
      <w:r>
        <w:t>gnug</w:t>
      </w:r>
      <w:proofErr w:type="spellEnd"/>
      <w:r>
        <w:t xml:space="preserve"> thun und </w:t>
      </w:r>
      <w:proofErr w:type="spellStart"/>
      <w:r>
        <w:t>unstrefflich</w:t>
      </w:r>
      <w:proofErr w:type="spellEnd"/>
      <w:r>
        <w:t xml:space="preserve"> bestehen </w:t>
      </w:r>
      <w:proofErr w:type="spellStart"/>
      <w:r>
        <w:t>kan</w:t>
      </w:r>
      <w:proofErr w:type="spellEnd"/>
      <w:r>
        <w:t xml:space="preserve">. Und bezeugete/ das er sich allein </w:t>
      </w:r>
      <w:proofErr w:type="spellStart"/>
      <w:r>
        <w:t>auff</w:t>
      </w:r>
      <w:proofErr w:type="spellEnd"/>
      <w:r>
        <w:t xml:space="preserve"> das verdienst </w:t>
      </w:r>
      <w:proofErr w:type="spellStart"/>
      <w:r>
        <w:t>Jhesu</w:t>
      </w:r>
      <w:proofErr w:type="spellEnd"/>
      <w:r>
        <w:t xml:space="preserve"> Christi des HErrn / verlassen </w:t>
      </w:r>
      <w:proofErr w:type="spellStart"/>
      <w:r>
        <w:t>wolt</w:t>
      </w:r>
      <w:proofErr w:type="spellEnd"/>
      <w:r>
        <w:t xml:space="preserve"> / nicht zweifeln / er würde dadurch aus Gottes </w:t>
      </w:r>
      <w:proofErr w:type="spellStart"/>
      <w:r>
        <w:t>gnad</w:t>
      </w:r>
      <w:proofErr w:type="spellEnd"/>
      <w:r>
        <w:t xml:space="preserve"> und </w:t>
      </w:r>
      <w:proofErr w:type="spellStart"/>
      <w:r>
        <w:t>barmhertzigkeit</w:t>
      </w:r>
      <w:proofErr w:type="spellEnd"/>
      <w:r>
        <w:t xml:space="preserve"> </w:t>
      </w:r>
      <w:proofErr w:type="spellStart"/>
      <w:r>
        <w:t>vergebung</w:t>
      </w:r>
      <w:proofErr w:type="spellEnd"/>
      <w:r>
        <w:t xml:space="preserve"> der </w:t>
      </w:r>
      <w:proofErr w:type="spellStart"/>
      <w:r>
        <w:t>sunde</w:t>
      </w:r>
      <w:proofErr w:type="spellEnd"/>
      <w:r>
        <w:t xml:space="preserve"> / und das ewige leben / </w:t>
      </w:r>
      <w:proofErr w:type="spellStart"/>
      <w:r>
        <w:t>bekomen</w:t>
      </w:r>
      <w:proofErr w:type="spellEnd"/>
      <w:r>
        <w:t xml:space="preserve">. </w:t>
      </w:r>
    </w:p>
    <w:p w14:paraId="32775D32" w14:textId="77777777" w:rsidR="000D68E4" w:rsidRDefault="000D68E4" w:rsidP="000D68E4">
      <w:pPr>
        <w:pStyle w:val="StandardWeb"/>
      </w:pPr>
      <w:r>
        <w:t xml:space="preserve">Nach dem aber im und seines gleichen / die Gottes </w:t>
      </w:r>
      <w:proofErr w:type="spellStart"/>
      <w:r>
        <w:t>gnad</w:t>
      </w:r>
      <w:proofErr w:type="spellEnd"/>
      <w:r>
        <w:t xml:space="preserve"> und des </w:t>
      </w:r>
      <w:proofErr w:type="spellStart"/>
      <w:r>
        <w:t>glaubens</w:t>
      </w:r>
      <w:proofErr w:type="spellEnd"/>
      <w:r>
        <w:t xml:space="preserve"> </w:t>
      </w:r>
      <w:proofErr w:type="spellStart"/>
      <w:r>
        <w:t>gerechtigkeit</w:t>
      </w:r>
      <w:proofErr w:type="spellEnd"/>
      <w:r>
        <w:t xml:space="preserve"> preisen / zugemessen wird / das sie gute </w:t>
      </w:r>
      <w:proofErr w:type="spellStart"/>
      <w:r>
        <w:t>werck</w:t>
      </w:r>
      <w:proofErr w:type="spellEnd"/>
      <w:r>
        <w:t xml:space="preserve"> </w:t>
      </w:r>
      <w:proofErr w:type="spellStart"/>
      <w:r>
        <w:t>verwerffen</w:t>
      </w:r>
      <w:proofErr w:type="spellEnd"/>
      <w:r>
        <w:t xml:space="preserve"> / So </w:t>
      </w:r>
      <w:proofErr w:type="spellStart"/>
      <w:r>
        <w:t>rieff</w:t>
      </w:r>
      <w:proofErr w:type="spellEnd"/>
      <w:r>
        <w:t xml:space="preserve"> er Gott zu zeuge / Das er neben der </w:t>
      </w:r>
      <w:proofErr w:type="spellStart"/>
      <w:r>
        <w:t>lere</w:t>
      </w:r>
      <w:proofErr w:type="spellEnd"/>
      <w:r>
        <w:t xml:space="preserve"> von </w:t>
      </w:r>
      <w:proofErr w:type="spellStart"/>
      <w:r>
        <w:t>vergebung</w:t>
      </w:r>
      <w:proofErr w:type="spellEnd"/>
      <w:r>
        <w:t xml:space="preserve"> der </w:t>
      </w:r>
      <w:proofErr w:type="spellStart"/>
      <w:r>
        <w:t>sunde</w:t>
      </w:r>
      <w:proofErr w:type="spellEnd"/>
      <w:r>
        <w:t xml:space="preserve"> / stets </w:t>
      </w:r>
      <w:proofErr w:type="spellStart"/>
      <w:r>
        <w:t>geleret</w:t>
      </w:r>
      <w:proofErr w:type="spellEnd"/>
      <w:r>
        <w:t xml:space="preserve"> </w:t>
      </w:r>
      <w:proofErr w:type="spellStart"/>
      <w:r>
        <w:t>hette</w:t>
      </w:r>
      <w:proofErr w:type="spellEnd"/>
      <w:r>
        <w:t xml:space="preserve"> / das man gute </w:t>
      </w:r>
      <w:proofErr w:type="spellStart"/>
      <w:r>
        <w:t>werck</w:t>
      </w:r>
      <w:proofErr w:type="spellEnd"/>
      <w:r>
        <w:t xml:space="preserve"> thun / und den glauben </w:t>
      </w:r>
      <w:proofErr w:type="spellStart"/>
      <w:r>
        <w:t>darinn</w:t>
      </w:r>
      <w:proofErr w:type="spellEnd"/>
      <w:r>
        <w:t xml:space="preserve"> </w:t>
      </w:r>
      <w:proofErr w:type="spellStart"/>
      <w:r>
        <w:t>uben</w:t>
      </w:r>
      <w:proofErr w:type="spellEnd"/>
      <w:r>
        <w:t xml:space="preserve"> und damit beweisen </w:t>
      </w:r>
      <w:proofErr w:type="spellStart"/>
      <w:r>
        <w:t>müste</w:t>
      </w:r>
      <w:proofErr w:type="spellEnd"/>
      <w:r>
        <w:t xml:space="preserve">. </w:t>
      </w:r>
    </w:p>
    <w:p w14:paraId="283F092D" w14:textId="77777777" w:rsidR="000D68E4" w:rsidRDefault="000D68E4" w:rsidP="000D68E4">
      <w:pPr>
        <w:pStyle w:val="StandardWeb"/>
      </w:pPr>
      <w:r>
        <w:t xml:space="preserve">Da seliger D. Barns also seins </w:t>
      </w:r>
      <w:proofErr w:type="spellStart"/>
      <w:r>
        <w:t>glaubens</w:t>
      </w:r>
      <w:proofErr w:type="spellEnd"/>
      <w:r>
        <w:t xml:space="preserve"> </w:t>
      </w:r>
      <w:proofErr w:type="spellStart"/>
      <w:r>
        <w:t>bekentnisse</w:t>
      </w:r>
      <w:proofErr w:type="spellEnd"/>
      <w:r>
        <w:t xml:space="preserve"> </w:t>
      </w:r>
      <w:proofErr w:type="spellStart"/>
      <w:r>
        <w:t>thete</w:t>
      </w:r>
      <w:proofErr w:type="spellEnd"/>
      <w:r>
        <w:t xml:space="preserve"> / fuhr einer zu und fragte / Wo </w:t>
      </w:r>
      <w:proofErr w:type="spellStart"/>
      <w:r>
        <w:t>fur</w:t>
      </w:r>
      <w:proofErr w:type="spellEnd"/>
      <w:r>
        <w:t xml:space="preserve"> er denn unsere liebe </w:t>
      </w:r>
      <w:proofErr w:type="spellStart"/>
      <w:r>
        <w:t>Fraw</w:t>
      </w:r>
      <w:proofErr w:type="spellEnd"/>
      <w:r>
        <w:t xml:space="preserve"> hielte / und was er von </w:t>
      </w:r>
      <w:proofErr w:type="spellStart"/>
      <w:r>
        <w:t>jr</w:t>
      </w:r>
      <w:proofErr w:type="spellEnd"/>
      <w:r>
        <w:t xml:space="preserve"> sagte? </w:t>
      </w:r>
      <w:proofErr w:type="spellStart"/>
      <w:r>
        <w:t>Darauff</w:t>
      </w:r>
      <w:proofErr w:type="spellEnd"/>
      <w:r>
        <w:t xml:space="preserve"> antwortet er / Das sie ein reine </w:t>
      </w:r>
      <w:proofErr w:type="spellStart"/>
      <w:r>
        <w:t>Jungfraw</w:t>
      </w:r>
      <w:proofErr w:type="spellEnd"/>
      <w:r>
        <w:t xml:space="preserve"> </w:t>
      </w:r>
      <w:proofErr w:type="spellStart"/>
      <w:r>
        <w:t>were</w:t>
      </w:r>
      <w:proofErr w:type="spellEnd"/>
      <w:r>
        <w:t xml:space="preserve"> / die </w:t>
      </w:r>
      <w:proofErr w:type="spellStart"/>
      <w:r>
        <w:t>Jhesum</w:t>
      </w:r>
      <w:proofErr w:type="spellEnd"/>
      <w:r>
        <w:t xml:space="preserve"> Christum empfangen und </w:t>
      </w:r>
      <w:proofErr w:type="spellStart"/>
      <w:r>
        <w:t>geborn</w:t>
      </w:r>
      <w:proofErr w:type="spellEnd"/>
      <w:r>
        <w:t xml:space="preserve"> </w:t>
      </w:r>
      <w:proofErr w:type="spellStart"/>
      <w:r>
        <w:t>hette</w:t>
      </w:r>
      <w:proofErr w:type="spellEnd"/>
      <w:r>
        <w:t xml:space="preserve">. </w:t>
      </w:r>
    </w:p>
    <w:p w14:paraId="154FDE2A" w14:textId="77777777" w:rsidR="000D68E4" w:rsidRDefault="000D68E4" w:rsidP="000D68E4">
      <w:pPr>
        <w:pStyle w:val="StandardWeb"/>
      </w:pPr>
      <w:r>
        <w:t xml:space="preserve">Da er also redete / gebot im der Richter / der mit bey dem </w:t>
      </w:r>
      <w:proofErr w:type="spellStart"/>
      <w:r>
        <w:t>Fewer</w:t>
      </w:r>
      <w:proofErr w:type="spellEnd"/>
      <w:r>
        <w:t xml:space="preserve"> hielt / das er </w:t>
      </w:r>
      <w:proofErr w:type="spellStart"/>
      <w:r>
        <w:t>solte</w:t>
      </w:r>
      <w:proofErr w:type="spellEnd"/>
      <w:r>
        <w:t xml:space="preserve"> schweigen. Und sprach / Meister Barns / redet nur nichts mehr. </w:t>
      </w:r>
      <w:proofErr w:type="spellStart"/>
      <w:r>
        <w:t>Darauff</w:t>
      </w:r>
      <w:proofErr w:type="spellEnd"/>
      <w:r>
        <w:t xml:space="preserve"> antwortete D. Barns und sprach / Ach lieber ER Richter / höret mich das mal </w:t>
      </w:r>
      <w:proofErr w:type="spellStart"/>
      <w:r>
        <w:t>one</w:t>
      </w:r>
      <w:proofErr w:type="spellEnd"/>
      <w:r>
        <w:t xml:space="preserve"> </w:t>
      </w:r>
      <w:proofErr w:type="spellStart"/>
      <w:r>
        <w:t>verdries</w:t>
      </w:r>
      <w:proofErr w:type="spellEnd"/>
      <w:r>
        <w:t xml:space="preserve"> / </w:t>
      </w:r>
      <w:proofErr w:type="spellStart"/>
      <w:r>
        <w:t>Ir</w:t>
      </w:r>
      <w:proofErr w:type="spellEnd"/>
      <w:r>
        <w:t xml:space="preserve"> werdet mich forthin nicht mehr hören. So </w:t>
      </w:r>
      <w:proofErr w:type="spellStart"/>
      <w:r>
        <w:t>ichtes</w:t>
      </w:r>
      <w:proofErr w:type="spellEnd"/>
      <w:r>
        <w:t xml:space="preserve"> was sagen werde / das ihr nicht </w:t>
      </w:r>
      <w:proofErr w:type="spellStart"/>
      <w:r>
        <w:t>wolt</w:t>
      </w:r>
      <w:proofErr w:type="spellEnd"/>
      <w:r>
        <w:t xml:space="preserve"> gesagt haben / So </w:t>
      </w:r>
      <w:proofErr w:type="spellStart"/>
      <w:r>
        <w:t>wincket</w:t>
      </w:r>
      <w:proofErr w:type="spellEnd"/>
      <w:r>
        <w:t xml:space="preserve"> mir mit der </w:t>
      </w:r>
      <w:proofErr w:type="spellStart"/>
      <w:r>
        <w:t>hand</w:t>
      </w:r>
      <w:proofErr w:type="spellEnd"/>
      <w:r>
        <w:t xml:space="preserve"> / und ich </w:t>
      </w:r>
      <w:proofErr w:type="spellStart"/>
      <w:r>
        <w:t>wils</w:t>
      </w:r>
      <w:proofErr w:type="spellEnd"/>
      <w:r>
        <w:t xml:space="preserve"> nachlassen. </w:t>
      </w:r>
    </w:p>
    <w:p w14:paraId="340AAA6E" w14:textId="77777777" w:rsidR="000D68E4" w:rsidRDefault="000D68E4" w:rsidP="000D68E4">
      <w:pPr>
        <w:pStyle w:val="StandardWeb"/>
      </w:pPr>
      <w:r>
        <w:t xml:space="preserve">Als bald </w:t>
      </w:r>
      <w:proofErr w:type="spellStart"/>
      <w:r>
        <w:t>hierauff</w:t>
      </w:r>
      <w:proofErr w:type="spellEnd"/>
      <w:r>
        <w:t xml:space="preserve"> trat ein ander von den Dienern herzu / und sprach / Barns / Was sagt </w:t>
      </w:r>
      <w:proofErr w:type="spellStart"/>
      <w:r>
        <w:t>ir</w:t>
      </w:r>
      <w:proofErr w:type="spellEnd"/>
      <w:r>
        <w:t xml:space="preserve"> von der </w:t>
      </w:r>
      <w:proofErr w:type="spellStart"/>
      <w:r>
        <w:t>Tauffe</w:t>
      </w:r>
      <w:proofErr w:type="spellEnd"/>
      <w:r>
        <w:t xml:space="preserve"> und Sacrament des Altars? </w:t>
      </w:r>
      <w:proofErr w:type="spellStart"/>
      <w:r>
        <w:t>Darauff</w:t>
      </w:r>
      <w:proofErr w:type="spellEnd"/>
      <w:r>
        <w:t xml:space="preserve"> antwortet er. Von der </w:t>
      </w:r>
      <w:proofErr w:type="spellStart"/>
      <w:r>
        <w:t>Teuffe</w:t>
      </w:r>
      <w:proofErr w:type="spellEnd"/>
      <w:r>
        <w:t xml:space="preserve"> sage ich / das es Gottes </w:t>
      </w:r>
      <w:proofErr w:type="spellStart"/>
      <w:r>
        <w:t>ordnunge</w:t>
      </w:r>
      <w:proofErr w:type="spellEnd"/>
      <w:r>
        <w:t xml:space="preserve"> sey / und sey zur </w:t>
      </w:r>
      <w:proofErr w:type="spellStart"/>
      <w:r>
        <w:t>selen</w:t>
      </w:r>
      <w:proofErr w:type="spellEnd"/>
      <w:r>
        <w:t xml:space="preserve"> </w:t>
      </w:r>
      <w:proofErr w:type="spellStart"/>
      <w:r>
        <w:t>seligkeit</w:t>
      </w:r>
      <w:proofErr w:type="spellEnd"/>
      <w:r>
        <w:t xml:space="preserve"> nötig / und </w:t>
      </w:r>
      <w:proofErr w:type="spellStart"/>
      <w:r>
        <w:t>rieff</w:t>
      </w:r>
      <w:proofErr w:type="spellEnd"/>
      <w:r>
        <w:t xml:space="preserve"> Gott zu zeuge / das ers mit den </w:t>
      </w:r>
      <w:proofErr w:type="spellStart"/>
      <w:r>
        <w:t>Widerteuffern</w:t>
      </w:r>
      <w:proofErr w:type="spellEnd"/>
      <w:r>
        <w:t xml:space="preserve"> nie gehalten </w:t>
      </w:r>
      <w:proofErr w:type="spellStart"/>
      <w:r>
        <w:t>hette</w:t>
      </w:r>
      <w:proofErr w:type="spellEnd"/>
      <w:r>
        <w:t xml:space="preserve"> / und würde unschuldig </w:t>
      </w:r>
      <w:proofErr w:type="spellStart"/>
      <w:r>
        <w:t>fur</w:t>
      </w:r>
      <w:proofErr w:type="spellEnd"/>
      <w:r>
        <w:t xml:space="preserve"> einen </w:t>
      </w:r>
      <w:proofErr w:type="spellStart"/>
      <w:r>
        <w:t>Widerteuffer</w:t>
      </w:r>
      <w:proofErr w:type="spellEnd"/>
      <w:r>
        <w:t xml:space="preserve"> angegeben. </w:t>
      </w:r>
    </w:p>
    <w:p w14:paraId="18390825" w14:textId="77777777" w:rsidR="000D68E4" w:rsidRDefault="000D68E4" w:rsidP="000D68E4">
      <w:pPr>
        <w:pStyle w:val="StandardWeb"/>
      </w:pPr>
      <w:r>
        <w:t xml:space="preserve">Von dem Sacrament des </w:t>
      </w:r>
      <w:proofErr w:type="spellStart"/>
      <w:r>
        <w:t>leibs</w:t>
      </w:r>
      <w:proofErr w:type="spellEnd"/>
      <w:r>
        <w:t xml:space="preserve"> und </w:t>
      </w:r>
      <w:proofErr w:type="spellStart"/>
      <w:r>
        <w:t>bluts</w:t>
      </w:r>
      <w:proofErr w:type="spellEnd"/>
      <w:r>
        <w:t xml:space="preserve"> Christi / gab er diese </w:t>
      </w:r>
      <w:proofErr w:type="spellStart"/>
      <w:r>
        <w:t>antwort</w:t>
      </w:r>
      <w:proofErr w:type="spellEnd"/>
      <w:r>
        <w:t xml:space="preserve"> / Ich hab stets also </w:t>
      </w:r>
      <w:proofErr w:type="spellStart"/>
      <w:r>
        <w:t>gelert</w:t>
      </w:r>
      <w:proofErr w:type="spellEnd"/>
      <w:r>
        <w:t xml:space="preserve"> / und sage es noch / das durch die heilige und gebenedeite </w:t>
      </w:r>
      <w:proofErr w:type="spellStart"/>
      <w:r>
        <w:t>krafft</w:t>
      </w:r>
      <w:proofErr w:type="spellEnd"/>
      <w:r>
        <w:t xml:space="preserve"> der </w:t>
      </w:r>
      <w:proofErr w:type="spellStart"/>
      <w:r>
        <w:t>ordnung</w:t>
      </w:r>
      <w:proofErr w:type="spellEnd"/>
      <w:r>
        <w:t xml:space="preserve"> des </w:t>
      </w:r>
      <w:proofErr w:type="spellStart"/>
      <w:r>
        <w:t>bevehls</w:t>
      </w:r>
      <w:proofErr w:type="spellEnd"/>
      <w:r>
        <w:t xml:space="preserve"> und </w:t>
      </w:r>
      <w:proofErr w:type="spellStart"/>
      <w:r>
        <w:t>worts</w:t>
      </w:r>
      <w:proofErr w:type="spellEnd"/>
      <w:r>
        <w:t xml:space="preserve"> Christi / </w:t>
      </w:r>
      <w:proofErr w:type="spellStart"/>
      <w:r>
        <w:t>wunderbarlicher</w:t>
      </w:r>
      <w:proofErr w:type="spellEnd"/>
      <w:r>
        <w:t xml:space="preserve"> weise der </w:t>
      </w:r>
      <w:proofErr w:type="spellStart"/>
      <w:r>
        <w:t>warhafftige</w:t>
      </w:r>
      <w:proofErr w:type="spellEnd"/>
      <w:r>
        <w:t xml:space="preserve"> leib Christi / welcher von Marien der </w:t>
      </w:r>
      <w:proofErr w:type="spellStart"/>
      <w:r>
        <w:t>jungfrawen</w:t>
      </w:r>
      <w:proofErr w:type="spellEnd"/>
      <w:r>
        <w:t xml:space="preserve"> empfangen und </w:t>
      </w:r>
      <w:proofErr w:type="spellStart"/>
      <w:r>
        <w:t>geborn</w:t>
      </w:r>
      <w:proofErr w:type="spellEnd"/>
      <w:r>
        <w:t xml:space="preserve"> ist / da sey / so es recht nach der </w:t>
      </w:r>
      <w:proofErr w:type="spellStart"/>
      <w:r>
        <w:t>ordnunge</w:t>
      </w:r>
      <w:proofErr w:type="spellEnd"/>
      <w:r>
        <w:t xml:space="preserve"> Christi gebraucht wird. Und </w:t>
      </w:r>
      <w:proofErr w:type="spellStart"/>
      <w:r>
        <w:t>rieff</w:t>
      </w:r>
      <w:proofErr w:type="spellEnd"/>
      <w:r>
        <w:t xml:space="preserve"> </w:t>
      </w:r>
      <w:proofErr w:type="spellStart"/>
      <w:r>
        <w:t>auff</w:t>
      </w:r>
      <w:proofErr w:type="spellEnd"/>
      <w:r>
        <w:t xml:space="preserve"> diese zwey stücke zu zeuge einen / Meister Poppo / </w:t>
      </w:r>
      <w:proofErr w:type="spellStart"/>
      <w:r>
        <w:t>genant</w:t>
      </w:r>
      <w:proofErr w:type="spellEnd"/>
      <w:r>
        <w:t xml:space="preserve"> / der </w:t>
      </w:r>
      <w:proofErr w:type="spellStart"/>
      <w:r>
        <w:t>daselbstentgegen</w:t>
      </w:r>
      <w:proofErr w:type="spellEnd"/>
      <w:r>
        <w:t xml:space="preserve"> / der hievon seine </w:t>
      </w:r>
      <w:proofErr w:type="spellStart"/>
      <w:r>
        <w:t>lere</w:t>
      </w:r>
      <w:proofErr w:type="spellEnd"/>
      <w:r>
        <w:t xml:space="preserve"> gehört / do er wider die </w:t>
      </w:r>
      <w:proofErr w:type="spellStart"/>
      <w:r>
        <w:t>Widerteuffer</w:t>
      </w:r>
      <w:proofErr w:type="spellEnd"/>
      <w:r>
        <w:t xml:space="preserve"> geredet und </w:t>
      </w:r>
      <w:proofErr w:type="spellStart"/>
      <w:r>
        <w:t>disputirt</w:t>
      </w:r>
      <w:proofErr w:type="spellEnd"/>
      <w:r>
        <w:t xml:space="preserve"> hatte / Derselbige Popp / gab im des auch bey dem </w:t>
      </w:r>
      <w:proofErr w:type="spellStart"/>
      <w:r>
        <w:t>feuer</w:t>
      </w:r>
      <w:proofErr w:type="spellEnd"/>
      <w:r>
        <w:t xml:space="preserve"> </w:t>
      </w:r>
      <w:proofErr w:type="spellStart"/>
      <w:r>
        <w:t>alda</w:t>
      </w:r>
      <w:proofErr w:type="spellEnd"/>
      <w:r>
        <w:t xml:space="preserve"> </w:t>
      </w:r>
      <w:proofErr w:type="spellStart"/>
      <w:r>
        <w:t>zeugnis</w:t>
      </w:r>
      <w:proofErr w:type="spellEnd"/>
      <w:r>
        <w:t xml:space="preserve"> / und sagt / ja dazu. </w:t>
      </w:r>
    </w:p>
    <w:p w14:paraId="5EFA202C" w14:textId="77777777" w:rsidR="000D68E4" w:rsidRDefault="000D68E4" w:rsidP="000D68E4">
      <w:pPr>
        <w:pStyle w:val="StandardWeb"/>
      </w:pPr>
      <w:r>
        <w:t xml:space="preserve">Der Diener fuhr abermal </w:t>
      </w:r>
      <w:proofErr w:type="spellStart"/>
      <w:r>
        <w:t>herfur</w:t>
      </w:r>
      <w:proofErr w:type="spellEnd"/>
      <w:r>
        <w:t xml:space="preserve"> / und fragte / was er von den Heiligen hielte / </w:t>
      </w:r>
      <w:proofErr w:type="spellStart"/>
      <w:r>
        <w:t>Darauff</w:t>
      </w:r>
      <w:proofErr w:type="spellEnd"/>
      <w:r>
        <w:t xml:space="preserve"> antwortet er. </w:t>
      </w:r>
    </w:p>
    <w:p w14:paraId="3CB122AF" w14:textId="77777777" w:rsidR="000D68E4" w:rsidRDefault="000D68E4" w:rsidP="000D68E4">
      <w:pPr>
        <w:pStyle w:val="StandardWeb"/>
      </w:pPr>
      <w:r>
        <w:t xml:space="preserve">Von den Heiligen sage ich / Das alle die heilig sein / die der heiligen </w:t>
      </w:r>
      <w:proofErr w:type="spellStart"/>
      <w:r>
        <w:t>schrifft</w:t>
      </w:r>
      <w:proofErr w:type="spellEnd"/>
      <w:r>
        <w:t xml:space="preserve"> und </w:t>
      </w:r>
      <w:proofErr w:type="spellStart"/>
      <w:r>
        <w:t>zusagung</w:t>
      </w:r>
      <w:proofErr w:type="spellEnd"/>
      <w:r>
        <w:t xml:space="preserve"> Gottes glauben / dieselbigen </w:t>
      </w:r>
      <w:proofErr w:type="spellStart"/>
      <w:r>
        <w:t>warhafftig</w:t>
      </w:r>
      <w:proofErr w:type="spellEnd"/>
      <w:r>
        <w:t xml:space="preserve"> gehalten / dem </w:t>
      </w:r>
      <w:proofErr w:type="spellStart"/>
      <w:r>
        <w:t>wort</w:t>
      </w:r>
      <w:proofErr w:type="spellEnd"/>
      <w:r>
        <w:t xml:space="preserve"> </w:t>
      </w:r>
      <w:proofErr w:type="spellStart"/>
      <w:r>
        <w:t>Gottesgefolget</w:t>
      </w:r>
      <w:proofErr w:type="spellEnd"/>
      <w:r>
        <w:t xml:space="preserve"> haben / und in solchem glauben gestorben </w:t>
      </w:r>
      <w:proofErr w:type="spellStart"/>
      <w:r>
        <w:t>sint</w:t>
      </w:r>
      <w:proofErr w:type="spellEnd"/>
      <w:r>
        <w:t xml:space="preserve"> / Gott zu lobe / ehr und preis / mit grosser und hoher </w:t>
      </w:r>
      <w:proofErr w:type="spellStart"/>
      <w:r>
        <w:t>dancksagung</w:t>
      </w:r>
      <w:proofErr w:type="spellEnd"/>
      <w:r>
        <w:t xml:space="preserve"> / denn meine sinne können </w:t>
      </w:r>
      <w:proofErr w:type="spellStart"/>
      <w:r>
        <w:t>begreiffen</w:t>
      </w:r>
      <w:proofErr w:type="spellEnd"/>
      <w:r>
        <w:t xml:space="preserve"> / und meine </w:t>
      </w:r>
      <w:proofErr w:type="spellStart"/>
      <w:r>
        <w:t>zunge</w:t>
      </w:r>
      <w:proofErr w:type="spellEnd"/>
      <w:r>
        <w:t xml:space="preserve"> </w:t>
      </w:r>
      <w:proofErr w:type="spellStart"/>
      <w:r>
        <w:t>kan</w:t>
      </w:r>
      <w:proofErr w:type="spellEnd"/>
      <w:r>
        <w:t xml:space="preserve"> aussprechen. Ob sie aber </w:t>
      </w:r>
      <w:proofErr w:type="spellStart"/>
      <w:r>
        <w:t>fur</w:t>
      </w:r>
      <w:proofErr w:type="spellEnd"/>
      <w:r>
        <w:t xml:space="preserve"> uns bitten oder nicht / haben wir aus der </w:t>
      </w:r>
      <w:proofErr w:type="spellStart"/>
      <w:r>
        <w:t>Schrifft</w:t>
      </w:r>
      <w:proofErr w:type="spellEnd"/>
      <w:r>
        <w:t xml:space="preserve"> keinen gewissen </w:t>
      </w:r>
      <w:proofErr w:type="spellStart"/>
      <w:r>
        <w:t>bericht</w:t>
      </w:r>
      <w:proofErr w:type="spellEnd"/>
      <w:r>
        <w:t xml:space="preserve"> / So </w:t>
      </w:r>
      <w:proofErr w:type="spellStart"/>
      <w:r>
        <w:t>ichs</w:t>
      </w:r>
      <w:proofErr w:type="spellEnd"/>
      <w:r>
        <w:t xml:space="preserve"> </w:t>
      </w:r>
      <w:proofErr w:type="spellStart"/>
      <w:r>
        <w:t>inn</w:t>
      </w:r>
      <w:proofErr w:type="spellEnd"/>
      <w:r>
        <w:t xml:space="preserve"> der </w:t>
      </w:r>
      <w:proofErr w:type="spellStart"/>
      <w:r>
        <w:t>Schrifft</w:t>
      </w:r>
      <w:proofErr w:type="spellEnd"/>
      <w:r>
        <w:t xml:space="preserve"> </w:t>
      </w:r>
      <w:proofErr w:type="spellStart"/>
      <w:r>
        <w:t>irgent</w:t>
      </w:r>
      <w:proofErr w:type="spellEnd"/>
      <w:r>
        <w:t xml:space="preserve"> </w:t>
      </w:r>
      <w:proofErr w:type="spellStart"/>
      <w:r>
        <w:t>hette</w:t>
      </w:r>
      <w:proofErr w:type="spellEnd"/>
      <w:r>
        <w:t xml:space="preserve"> gefunden / ich </w:t>
      </w:r>
      <w:proofErr w:type="spellStart"/>
      <w:r>
        <w:t>wolts</w:t>
      </w:r>
      <w:proofErr w:type="spellEnd"/>
      <w:r>
        <w:t xml:space="preserve"> euch auch nicht verhalten / Hievon auch viel fragen / </w:t>
      </w:r>
      <w:proofErr w:type="spellStart"/>
      <w:r>
        <w:t>disputiren</w:t>
      </w:r>
      <w:proofErr w:type="spellEnd"/>
      <w:r>
        <w:t xml:space="preserve"> und predigen ist unnötig / Es ist hievon nichts gewisses </w:t>
      </w:r>
      <w:proofErr w:type="spellStart"/>
      <w:r>
        <w:t>inn</w:t>
      </w:r>
      <w:proofErr w:type="spellEnd"/>
      <w:r>
        <w:t xml:space="preserve"> der </w:t>
      </w:r>
      <w:proofErr w:type="spellStart"/>
      <w:r>
        <w:t>schrifft</w:t>
      </w:r>
      <w:proofErr w:type="spellEnd"/>
      <w:r>
        <w:t xml:space="preserve"> / Dis ist aber </w:t>
      </w:r>
      <w:proofErr w:type="spellStart"/>
      <w:r>
        <w:t>gewis</w:t>
      </w:r>
      <w:proofErr w:type="spellEnd"/>
      <w:r>
        <w:t xml:space="preserve"> und fest / das </w:t>
      </w:r>
      <w:proofErr w:type="spellStart"/>
      <w:r>
        <w:t>Jhesus</w:t>
      </w:r>
      <w:proofErr w:type="spellEnd"/>
      <w:r>
        <w:t xml:space="preserve"> Christus </w:t>
      </w:r>
      <w:proofErr w:type="spellStart"/>
      <w:r>
        <w:t>fur</w:t>
      </w:r>
      <w:proofErr w:type="spellEnd"/>
      <w:r>
        <w:t xml:space="preserve"> Uns gestorben sey / zu </w:t>
      </w:r>
      <w:proofErr w:type="spellStart"/>
      <w:r>
        <w:t>Himel</w:t>
      </w:r>
      <w:proofErr w:type="spellEnd"/>
      <w:r>
        <w:t xml:space="preserve"> </w:t>
      </w:r>
      <w:proofErr w:type="spellStart"/>
      <w:r>
        <w:t>gefaren</w:t>
      </w:r>
      <w:proofErr w:type="spellEnd"/>
      <w:r>
        <w:t xml:space="preserve"> / sitze zur rechten </w:t>
      </w:r>
      <w:proofErr w:type="spellStart"/>
      <w:r>
        <w:t>hand</w:t>
      </w:r>
      <w:proofErr w:type="spellEnd"/>
      <w:r>
        <w:t xml:space="preserve"> Gottes / und bitte </w:t>
      </w:r>
      <w:proofErr w:type="spellStart"/>
      <w:r>
        <w:t>fur</w:t>
      </w:r>
      <w:proofErr w:type="spellEnd"/>
      <w:r>
        <w:t xml:space="preserve"> uns. </w:t>
      </w:r>
    </w:p>
    <w:p w14:paraId="728C6039" w14:textId="77777777" w:rsidR="000D68E4" w:rsidRDefault="000D68E4" w:rsidP="000D68E4">
      <w:pPr>
        <w:pStyle w:val="StandardWeb"/>
      </w:pPr>
      <w:r>
        <w:t xml:space="preserve">Da er aber sage / das er mit unnötigen Fragen beschweret ward / und das ende herzu </w:t>
      </w:r>
      <w:proofErr w:type="spellStart"/>
      <w:r>
        <w:t>eilete</w:t>
      </w:r>
      <w:proofErr w:type="spellEnd"/>
      <w:r>
        <w:t xml:space="preserve"> / </w:t>
      </w:r>
      <w:proofErr w:type="spellStart"/>
      <w:r>
        <w:t>wante</w:t>
      </w:r>
      <w:proofErr w:type="spellEnd"/>
      <w:r>
        <w:t xml:space="preserve"> er sich zum Gebet / und sprach diese </w:t>
      </w:r>
      <w:proofErr w:type="spellStart"/>
      <w:r>
        <w:t>wort</w:t>
      </w:r>
      <w:proofErr w:type="spellEnd"/>
      <w:r>
        <w:t xml:space="preserve">. </w:t>
      </w:r>
    </w:p>
    <w:p w14:paraId="0E5463F2" w14:textId="77777777" w:rsidR="000D68E4" w:rsidRDefault="000D68E4" w:rsidP="000D68E4">
      <w:pPr>
        <w:pStyle w:val="StandardWeb"/>
      </w:pPr>
      <w:r>
        <w:t xml:space="preserve">O ewiger / rechtfertiger / </w:t>
      </w:r>
      <w:proofErr w:type="spellStart"/>
      <w:r>
        <w:t>unstrefflicher</w:t>
      </w:r>
      <w:proofErr w:type="spellEnd"/>
      <w:r>
        <w:t xml:space="preserve"> Gott / der Vater / der Son / und Heiliger geist / der Göttlichen </w:t>
      </w:r>
      <w:proofErr w:type="spellStart"/>
      <w:r>
        <w:t>Dreifeltigkeit</w:t>
      </w:r>
      <w:proofErr w:type="spellEnd"/>
      <w:r>
        <w:t xml:space="preserve"> / drey Personen und ein Gott / sey mir Sunder </w:t>
      </w:r>
      <w:proofErr w:type="spellStart"/>
      <w:r>
        <w:t>gnedig</w:t>
      </w:r>
      <w:proofErr w:type="spellEnd"/>
      <w:r>
        <w:t xml:space="preserve"> / </w:t>
      </w:r>
      <w:proofErr w:type="spellStart"/>
      <w:r>
        <w:t>umb</w:t>
      </w:r>
      <w:proofErr w:type="spellEnd"/>
      <w:r>
        <w:t xml:space="preserve"> </w:t>
      </w:r>
      <w:proofErr w:type="spellStart"/>
      <w:r>
        <w:t>Jhesus</w:t>
      </w:r>
      <w:proofErr w:type="spellEnd"/>
      <w:r>
        <w:t xml:space="preserve"> Christus deines lieben </w:t>
      </w:r>
      <w:proofErr w:type="spellStart"/>
      <w:r>
        <w:t>Sons</w:t>
      </w:r>
      <w:proofErr w:type="spellEnd"/>
      <w:r>
        <w:t xml:space="preserve"> willen. </w:t>
      </w:r>
    </w:p>
    <w:p w14:paraId="568AEA7E" w14:textId="77777777" w:rsidR="000D68E4" w:rsidRDefault="000D68E4" w:rsidP="000D68E4">
      <w:pPr>
        <w:pStyle w:val="StandardWeb"/>
      </w:pPr>
      <w:r>
        <w:t xml:space="preserve">O ewiger lebendiger Gott / Ich armer </w:t>
      </w:r>
      <w:proofErr w:type="spellStart"/>
      <w:r>
        <w:t>sunder</w:t>
      </w:r>
      <w:proofErr w:type="spellEnd"/>
      <w:r>
        <w:t xml:space="preserve"> bitte dich </w:t>
      </w:r>
      <w:proofErr w:type="spellStart"/>
      <w:r>
        <w:t>demutiglich</w:t>
      </w:r>
      <w:proofErr w:type="spellEnd"/>
      <w:r>
        <w:t xml:space="preserve"> / Sey mir </w:t>
      </w:r>
      <w:proofErr w:type="spellStart"/>
      <w:r>
        <w:t>gnedig</w:t>
      </w:r>
      <w:proofErr w:type="spellEnd"/>
      <w:r>
        <w:t xml:space="preserve">. O Herr / Gehe nicht mit mir ins </w:t>
      </w:r>
      <w:proofErr w:type="spellStart"/>
      <w:r>
        <w:t>gerichte</w:t>
      </w:r>
      <w:proofErr w:type="spellEnd"/>
      <w:r>
        <w:t xml:space="preserve"> / Denn ich </w:t>
      </w:r>
      <w:proofErr w:type="spellStart"/>
      <w:r>
        <w:t>kan</w:t>
      </w:r>
      <w:proofErr w:type="spellEnd"/>
      <w:r>
        <w:t xml:space="preserve"> </w:t>
      </w:r>
      <w:proofErr w:type="spellStart"/>
      <w:r>
        <w:t>fur</w:t>
      </w:r>
      <w:proofErr w:type="spellEnd"/>
      <w:r>
        <w:t xml:space="preserve"> deinem Angesichte nicht bestehen. So ich nichts anders </w:t>
      </w:r>
      <w:proofErr w:type="spellStart"/>
      <w:r>
        <w:t>hette</w:t>
      </w:r>
      <w:proofErr w:type="spellEnd"/>
      <w:r>
        <w:t xml:space="preserve"> / dadurch ich zur Seligkeit erhalten würde / denn meine eigne </w:t>
      </w:r>
      <w:proofErr w:type="spellStart"/>
      <w:r>
        <w:t>gerechtigkeit</w:t>
      </w:r>
      <w:proofErr w:type="spellEnd"/>
      <w:r>
        <w:t xml:space="preserve"> / So </w:t>
      </w:r>
      <w:proofErr w:type="spellStart"/>
      <w:r>
        <w:t>müst</w:t>
      </w:r>
      <w:proofErr w:type="spellEnd"/>
      <w:r>
        <w:t xml:space="preserve"> ich zum </w:t>
      </w:r>
      <w:proofErr w:type="spellStart"/>
      <w:r>
        <w:t>Teuffel</w:t>
      </w:r>
      <w:proofErr w:type="spellEnd"/>
      <w:r>
        <w:t xml:space="preserve"> fahren. </w:t>
      </w:r>
    </w:p>
    <w:p w14:paraId="2A52CABA" w14:textId="77777777" w:rsidR="000D68E4" w:rsidRDefault="000D68E4" w:rsidP="000D68E4">
      <w:pPr>
        <w:pStyle w:val="StandardWeb"/>
      </w:pPr>
      <w:proofErr w:type="spellStart"/>
      <w:r>
        <w:t>Got</w:t>
      </w:r>
      <w:proofErr w:type="spellEnd"/>
      <w:r>
        <w:t xml:space="preserve"> hat mir zwey Gebot gegeben / der ich keins </w:t>
      </w:r>
      <w:proofErr w:type="spellStart"/>
      <w:r>
        <w:t>fur</w:t>
      </w:r>
      <w:proofErr w:type="spellEnd"/>
      <w:r>
        <w:t xml:space="preserve"> Gott erfüllet habe. Das eine ist das / Das ich Gott Lieben sol. </w:t>
      </w:r>
    </w:p>
    <w:p w14:paraId="45380B13" w14:textId="77777777" w:rsidR="000D68E4" w:rsidRDefault="000D68E4" w:rsidP="000D68E4">
      <w:pPr>
        <w:pStyle w:val="StandardWeb"/>
      </w:pPr>
      <w:r>
        <w:t xml:space="preserve">Das ander ist die lieb / damit ich meinem </w:t>
      </w:r>
      <w:proofErr w:type="spellStart"/>
      <w:r>
        <w:t>Nehisten</w:t>
      </w:r>
      <w:proofErr w:type="spellEnd"/>
      <w:r>
        <w:t xml:space="preserve"> verpflichtet bin / von welchen beiden Geboten ich so </w:t>
      </w:r>
      <w:proofErr w:type="spellStart"/>
      <w:r>
        <w:t>wol</w:t>
      </w:r>
      <w:proofErr w:type="spellEnd"/>
      <w:r>
        <w:t xml:space="preserve"> das eine / als das ander zu halten und erfüllen / schuldig bin. </w:t>
      </w:r>
    </w:p>
    <w:p w14:paraId="120DB903" w14:textId="77777777" w:rsidR="000D68E4" w:rsidRDefault="000D68E4" w:rsidP="000D68E4">
      <w:pPr>
        <w:pStyle w:val="StandardWeb"/>
      </w:pPr>
      <w:r>
        <w:t xml:space="preserve">Mit dem / </w:t>
      </w:r>
      <w:proofErr w:type="spellStart"/>
      <w:r>
        <w:t>wante</w:t>
      </w:r>
      <w:proofErr w:type="spellEnd"/>
      <w:r>
        <w:t xml:space="preserve"> er sich zu den Richtern / und denen / die aus des Königs Hofe da waren / und sprach zu </w:t>
      </w:r>
      <w:proofErr w:type="spellStart"/>
      <w:r>
        <w:t>inen</w:t>
      </w:r>
      <w:proofErr w:type="spellEnd"/>
      <w:r>
        <w:t xml:space="preserve">. </w:t>
      </w:r>
    </w:p>
    <w:p w14:paraId="337F6B27" w14:textId="77777777" w:rsidR="000D68E4" w:rsidRDefault="000D68E4" w:rsidP="000D68E4">
      <w:pPr>
        <w:pStyle w:val="StandardWeb"/>
      </w:pPr>
      <w:r>
        <w:t xml:space="preserve">Ich </w:t>
      </w:r>
      <w:proofErr w:type="spellStart"/>
      <w:r>
        <w:t>begere</w:t>
      </w:r>
      <w:proofErr w:type="spellEnd"/>
      <w:r>
        <w:t xml:space="preserve"> von euch / Ihr </w:t>
      </w:r>
      <w:proofErr w:type="spellStart"/>
      <w:r>
        <w:t>wolt</w:t>
      </w:r>
      <w:proofErr w:type="spellEnd"/>
      <w:r>
        <w:t xml:space="preserve"> mich dem </w:t>
      </w:r>
      <w:proofErr w:type="spellStart"/>
      <w:r>
        <w:t>herrn</w:t>
      </w:r>
      <w:proofErr w:type="spellEnd"/>
      <w:r>
        <w:t xml:space="preserve"> Könige </w:t>
      </w:r>
      <w:proofErr w:type="spellStart"/>
      <w:r>
        <w:t>commendiren</w:t>
      </w:r>
      <w:proofErr w:type="spellEnd"/>
      <w:r>
        <w:t xml:space="preserve"> / </w:t>
      </w:r>
      <w:proofErr w:type="spellStart"/>
      <w:r>
        <w:t>fur</w:t>
      </w:r>
      <w:proofErr w:type="spellEnd"/>
      <w:r>
        <w:t xml:space="preserve"> welches </w:t>
      </w:r>
      <w:proofErr w:type="spellStart"/>
      <w:r>
        <w:t>wolfart</w:t>
      </w:r>
      <w:proofErr w:type="spellEnd"/>
      <w:r>
        <w:t xml:space="preserve"> und langes leben / ich </w:t>
      </w:r>
      <w:proofErr w:type="spellStart"/>
      <w:r>
        <w:t>teglich</w:t>
      </w:r>
      <w:proofErr w:type="spellEnd"/>
      <w:r>
        <w:t xml:space="preserve"> in dem </w:t>
      </w:r>
      <w:proofErr w:type="spellStart"/>
      <w:r>
        <w:t>Gefengnis</w:t>
      </w:r>
      <w:proofErr w:type="spellEnd"/>
      <w:r>
        <w:t xml:space="preserve"> gebeten habe / Und bitte noch / Das Gott der HErr / ihm sein leben wolle lang erhalten. </w:t>
      </w:r>
    </w:p>
    <w:p w14:paraId="3A3E8073" w14:textId="77777777" w:rsidR="000D68E4" w:rsidRDefault="000D68E4" w:rsidP="000D68E4">
      <w:pPr>
        <w:pStyle w:val="StandardWeb"/>
      </w:pPr>
      <w:r>
        <w:t xml:space="preserve">Ich bitt auch / ihr wollet ihm sagen / Erstlich / Das ich Barns / von im </w:t>
      </w:r>
      <w:proofErr w:type="spellStart"/>
      <w:r>
        <w:t>begere</w:t>
      </w:r>
      <w:proofErr w:type="spellEnd"/>
      <w:r>
        <w:t xml:space="preserve"> und bitte / durch den </w:t>
      </w:r>
      <w:proofErr w:type="spellStart"/>
      <w:r>
        <w:t>namen</w:t>
      </w:r>
      <w:proofErr w:type="spellEnd"/>
      <w:r>
        <w:t xml:space="preserve"> </w:t>
      </w:r>
      <w:proofErr w:type="spellStart"/>
      <w:r>
        <w:t>Jhesu</w:t>
      </w:r>
      <w:proofErr w:type="spellEnd"/>
      <w:r>
        <w:t xml:space="preserve"> Christi / das er die </w:t>
      </w:r>
      <w:proofErr w:type="spellStart"/>
      <w:r>
        <w:t>ware</w:t>
      </w:r>
      <w:proofErr w:type="spellEnd"/>
      <w:r>
        <w:t xml:space="preserve"> Christliche Religion / und das heilige Evangelion / als er </w:t>
      </w:r>
      <w:proofErr w:type="spellStart"/>
      <w:r>
        <w:t>anfenglich</w:t>
      </w:r>
      <w:proofErr w:type="spellEnd"/>
      <w:r>
        <w:t xml:space="preserve"> hat </w:t>
      </w:r>
      <w:proofErr w:type="spellStart"/>
      <w:r>
        <w:t>begunnen</w:t>
      </w:r>
      <w:proofErr w:type="spellEnd"/>
      <w:r>
        <w:t xml:space="preserve"> / </w:t>
      </w:r>
      <w:proofErr w:type="spellStart"/>
      <w:r>
        <w:t>inn</w:t>
      </w:r>
      <w:proofErr w:type="spellEnd"/>
      <w:r>
        <w:t xml:space="preserve"> seinem Reich erhalten / handhaben und fortsetzen / Und das er sich </w:t>
      </w:r>
      <w:proofErr w:type="spellStart"/>
      <w:r>
        <w:t>vleissig</w:t>
      </w:r>
      <w:proofErr w:type="spellEnd"/>
      <w:r>
        <w:t xml:space="preserve"> </w:t>
      </w:r>
      <w:proofErr w:type="spellStart"/>
      <w:r>
        <w:t>fursehen</w:t>
      </w:r>
      <w:proofErr w:type="spellEnd"/>
      <w:r>
        <w:t xml:space="preserve"> wolle / das er durch niemands </w:t>
      </w:r>
      <w:proofErr w:type="spellStart"/>
      <w:r>
        <w:t>persuasion</w:t>
      </w:r>
      <w:proofErr w:type="spellEnd"/>
      <w:r>
        <w:t xml:space="preserve"> davon abgezogen werde. </w:t>
      </w:r>
    </w:p>
    <w:p w14:paraId="0AD287FC" w14:textId="77777777" w:rsidR="000D68E4" w:rsidRDefault="000D68E4" w:rsidP="000D68E4">
      <w:pPr>
        <w:pStyle w:val="StandardWeb"/>
      </w:pPr>
      <w:r>
        <w:t xml:space="preserve">Zum andern / Das seine </w:t>
      </w:r>
      <w:proofErr w:type="spellStart"/>
      <w:r>
        <w:t>Maiestat</w:t>
      </w:r>
      <w:proofErr w:type="spellEnd"/>
      <w:r>
        <w:t xml:space="preserve"> </w:t>
      </w:r>
      <w:proofErr w:type="spellStart"/>
      <w:r>
        <w:t>auff</w:t>
      </w:r>
      <w:proofErr w:type="spellEnd"/>
      <w:r>
        <w:t xml:space="preserve"> den heiligen Ehestand wolle </w:t>
      </w:r>
      <w:proofErr w:type="spellStart"/>
      <w:r>
        <w:t>achtung</w:t>
      </w:r>
      <w:proofErr w:type="spellEnd"/>
      <w:r>
        <w:t xml:space="preserve"> haben / und ein </w:t>
      </w:r>
      <w:proofErr w:type="spellStart"/>
      <w:r>
        <w:t>einsehens</w:t>
      </w:r>
      <w:proofErr w:type="spellEnd"/>
      <w:r>
        <w:t xml:space="preserve"> thun / das forthin niemand gestattet </w:t>
      </w:r>
      <w:proofErr w:type="spellStart"/>
      <w:r>
        <w:t>müge</w:t>
      </w:r>
      <w:proofErr w:type="spellEnd"/>
      <w:r>
        <w:t xml:space="preserve"> werden / seine </w:t>
      </w:r>
      <w:proofErr w:type="spellStart"/>
      <w:r>
        <w:t>Ehefrawe</w:t>
      </w:r>
      <w:proofErr w:type="spellEnd"/>
      <w:r>
        <w:t xml:space="preserve"> / </w:t>
      </w:r>
      <w:proofErr w:type="spellStart"/>
      <w:r>
        <w:t>one</w:t>
      </w:r>
      <w:proofErr w:type="spellEnd"/>
      <w:r>
        <w:t xml:space="preserve"> </w:t>
      </w:r>
      <w:proofErr w:type="spellStart"/>
      <w:r>
        <w:t>billiche</w:t>
      </w:r>
      <w:proofErr w:type="spellEnd"/>
      <w:r>
        <w:t xml:space="preserve"> </w:t>
      </w:r>
      <w:proofErr w:type="spellStart"/>
      <w:r>
        <w:t>ursache</w:t>
      </w:r>
      <w:proofErr w:type="spellEnd"/>
      <w:r>
        <w:t xml:space="preserve"> und genugsame schuld / </w:t>
      </w:r>
      <w:proofErr w:type="spellStart"/>
      <w:r>
        <w:t>widder</w:t>
      </w:r>
      <w:proofErr w:type="spellEnd"/>
      <w:r>
        <w:t xml:space="preserve"> Gottes Gebot / </w:t>
      </w:r>
      <w:proofErr w:type="spellStart"/>
      <w:r>
        <w:t>zuverlassen</w:t>
      </w:r>
      <w:proofErr w:type="spellEnd"/>
      <w:r>
        <w:t xml:space="preserve"> / oder </w:t>
      </w:r>
      <w:proofErr w:type="spellStart"/>
      <w:r>
        <w:t>auszustossen</w:t>
      </w:r>
      <w:proofErr w:type="spellEnd"/>
      <w:r>
        <w:t xml:space="preserve">. </w:t>
      </w:r>
    </w:p>
    <w:p w14:paraId="49B7779B" w14:textId="77777777" w:rsidR="000D68E4" w:rsidRDefault="000D68E4" w:rsidP="000D68E4">
      <w:pPr>
        <w:pStyle w:val="StandardWeb"/>
      </w:pPr>
      <w:r>
        <w:t xml:space="preserve">Nach dem zu </w:t>
      </w:r>
      <w:proofErr w:type="spellStart"/>
      <w:r>
        <w:t>itzigerzeit</w:t>
      </w:r>
      <w:proofErr w:type="spellEnd"/>
      <w:r>
        <w:t xml:space="preserve"> sich etliche unterstehen / ihre </w:t>
      </w:r>
      <w:proofErr w:type="spellStart"/>
      <w:r>
        <w:t>Ehefrawen</w:t>
      </w:r>
      <w:proofErr w:type="spellEnd"/>
      <w:r>
        <w:t xml:space="preserve"> </w:t>
      </w:r>
      <w:proofErr w:type="spellStart"/>
      <w:r>
        <w:t>zuverlassen</w:t>
      </w:r>
      <w:proofErr w:type="spellEnd"/>
      <w:r>
        <w:t xml:space="preserve"> / entweder / das sie von ihn </w:t>
      </w:r>
      <w:proofErr w:type="spellStart"/>
      <w:r>
        <w:t>erzurnet</w:t>
      </w:r>
      <w:proofErr w:type="spellEnd"/>
      <w:r>
        <w:t xml:space="preserve"> sein / oder das sie sonst einen </w:t>
      </w:r>
      <w:proofErr w:type="spellStart"/>
      <w:r>
        <w:t>misfallen</w:t>
      </w:r>
      <w:proofErr w:type="spellEnd"/>
      <w:r>
        <w:t xml:space="preserve"> an </w:t>
      </w:r>
      <w:proofErr w:type="spellStart"/>
      <w:r>
        <w:t>inen</w:t>
      </w:r>
      <w:proofErr w:type="spellEnd"/>
      <w:r>
        <w:t xml:space="preserve"> haben / Denn Christus spricht / Was Gott zusammen gefügt hat / </w:t>
      </w:r>
      <w:proofErr w:type="spellStart"/>
      <w:r>
        <w:t>sol</w:t>
      </w:r>
      <w:proofErr w:type="spellEnd"/>
      <w:r>
        <w:t xml:space="preserve"> der </w:t>
      </w:r>
      <w:proofErr w:type="spellStart"/>
      <w:r>
        <w:t>mensch</w:t>
      </w:r>
      <w:proofErr w:type="spellEnd"/>
      <w:r>
        <w:t xml:space="preserve"> nicht scheiden. </w:t>
      </w:r>
    </w:p>
    <w:p w14:paraId="1E7463D5" w14:textId="77777777" w:rsidR="000D68E4" w:rsidRDefault="000D68E4" w:rsidP="000D68E4">
      <w:pPr>
        <w:pStyle w:val="StandardWeb"/>
      </w:pPr>
      <w:r>
        <w:t xml:space="preserve">Das auch der Ehestand / denen möchte frey zugelassen werden / denen es Gott und sein </w:t>
      </w:r>
      <w:proofErr w:type="spellStart"/>
      <w:r>
        <w:t>wort</w:t>
      </w:r>
      <w:proofErr w:type="spellEnd"/>
      <w:r>
        <w:t xml:space="preserve"> </w:t>
      </w:r>
      <w:proofErr w:type="spellStart"/>
      <w:r>
        <w:t>zulesset</w:t>
      </w:r>
      <w:proofErr w:type="spellEnd"/>
      <w:r>
        <w:t xml:space="preserve"> und frey gibt. </w:t>
      </w:r>
    </w:p>
    <w:p w14:paraId="722692C8" w14:textId="77777777" w:rsidR="000D68E4" w:rsidRDefault="000D68E4" w:rsidP="000D68E4">
      <w:pPr>
        <w:pStyle w:val="StandardWeb"/>
      </w:pPr>
      <w:r>
        <w:t xml:space="preserve">Zum dritten / Sagt im / Das ich von seiner Königlichen </w:t>
      </w:r>
      <w:proofErr w:type="spellStart"/>
      <w:r>
        <w:t>MAiestat</w:t>
      </w:r>
      <w:proofErr w:type="spellEnd"/>
      <w:r>
        <w:t xml:space="preserve"> / im </w:t>
      </w:r>
      <w:proofErr w:type="spellStart"/>
      <w:r>
        <w:t>namen</w:t>
      </w:r>
      <w:proofErr w:type="spellEnd"/>
      <w:r>
        <w:t xml:space="preserve"> </w:t>
      </w:r>
      <w:proofErr w:type="spellStart"/>
      <w:r>
        <w:t>Jhesu</w:t>
      </w:r>
      <w:proofErr w:type="spellEnd"/>
      <w:r>
        <w:t xml:space="preserve"> Christi </w:t>
      </w:r>
      <w:proofErr w:type="spellStart"/>
      <w:r>
        <w:t>begere</w:t>
      </w:r>
      <w:proofErr w:type="spellEnd"/>
      <w:r>
        <w:t xml:space="preserve"> / das er wolle daran sein / das das </w:t>
      </w:r>
      <w:proofErr w:type="spellStart"/>
      <w:r>
        <w:t>verdamliche</w:t>
      </w:r>
      <w:proofErr w:type="spellEnd"/>
      <w:r>
        <w:t xml:space="preserve"> schweren </w:t>
      </w:r>
      <w:proofErr w:type="spellStart"/>
      <w:r>
        <w:t>müge</w:t>
      </w:r>
      <w:proofErr w:type="spellEnd"/>
      <w:r>
        <w:t xml:space="preserve"> verboten und gestrafft werden / Denn ich hab mein </w:t>
      </w:r>
      <w:proofErr w:type="spellStart"/>
      <w:r>
        <w:t>lebenlang</w:t>
      </w:r>
      <w:proofErr w:type="spellEnd"/>
      <w:r>
        <w:t xml:space="preserve"> nicht gesehen noch gehört / solch schweren / als in </w:t>
      </w:r>
      <w:proofErr w:type="spellStart"/>
      <w:r>
        <w:t>Engellandt</w:t>
      </w:r>
      <w:proofErr w:type="spellEnd"/>
      <w:r>
        <w:t xml:space="preserve"> geübt wird. Deshalben bitt ich / Kö. Ma. wolle </w:t>
      </w:r>
      <w:proofErr w:type="spellStart"/>
      <w:r>
        <w:t>darauff</w:t>
      </w:r>
      <w:proofErr w:type="spellEnd"/>
      <w:r>
        <w:t xml:space="preserve"> ein </w:t>
      </w:r>
      <w:proofErr w:type="spellStart"/>
      <w:r>
        <w:t>einsehens</w:t>
      </w:r>
      <w:proofErr w:type="spellEnd"/>
      <w:r>
        <w:t xml:space="preserve"> haben / Denn Gott der </w:t>
      </w:r>
      <w:proofErr w:type="spellStart"/>
      <w:r>
        <w:t>allmechtige</w:t>
      </w:r>
      <w:proofErr w:type="spellEnd"/>
      <w:r>
        <w:t xml:space="preserve"> wirds straffen / Und sprach einen an / und sagte. </w:t>
      </w:r>
      <w:proofErr w:type="spellStart"/>
      <w:r>
        <w:t>MEister</w:t>
      </w:r>
      <w:proofErr w:type="spellEnd"/>
      <w:r>
        <w:t xml:space="preserve"> Popp / Ich bitt euch / </w:t>
      </w:r>
      <w:proofErr w:type="spellStart"/>
      <w:r>
        <w:t>ir</w:t>
      </w:r>
      <w:proofErr w:type="spellEnd"/>
      <w:r>
        <w:t xml:space="preserve"> </w:t>
      </w:r>
      <w:proofErr w:type="spellStart"/>
      <w:r>
        <w:t>wolt</w:t>
      </w:r>
      <w:proofErr w:type="spellEnd"/>
      <w:r>
        <w:t xml:space="preserve"> </w:t>
      </w:r>
      <w:proofErr w:type="spellStart"/>
      <w:r>
        <w:t>MEister</w:t>
      </w:r>
      <w:proofErr w:type="spellEnd"/>
      <w:r>
        <w:t xml:space="preserve"> Erhard </w:t>
      </w:r>
      <w:proofErr w:type="spellStart"/>
      <w:r>
        <w:t>grüssen</w:t>
      </w:r>
      <w:proofErr w:type="spellEnd"/>
      <w:r>
        <w:t xml:space="preserve"> / und ihm ansagen / das ich durch den </w:t>
      </w:r>
      <w:proofErr w:type="spellStart"/>
      <w:r>
        <w:t>namen</w:t>
      </w:r>
      <w:proofErr w:type="spellEnd"/>
      <w:r>
        <w:t xml:space="preserve"> Gottes von ihm </w:t>
      </w:r>
      <w:proofErr w:type="spellStart"/>
      <w:r>
        <w:t>begere</w:t>
      </w:r>
      <w:proofErr w:type="spellEnd"/>
      <w:r>
        <w:t xml:space="preserve"> / Er wolle sein gros schweren nachlassen / oder Gott wirds an im und allen andern straffen. </w:t>
      </w:r>
    </w:p>
    <w:p w14:paraId="4CD9E988" w14:textId="77777777" w:rsidR="000D68E4" w:rsidRDefault="000D68E4" w:rsidP="000D68E4">
      <w:pPr>
        <w:pStyle w:val="StandardWeb"/>
      </w:pPr>
      <w:r>
        <w:t xml:space="preserve">Zum </w:t>
      </w:r>
      <w:proofErr w:type="spellStart"/>
      <w:r>
        <w:t>vierden</w:t>
      </w:r>
      <w:proofErr w:type="spellEnd"/>
      <w:r>
        <w:t xml:space="preserve"> sagt im. </w:t>
      </w:r>
      <w:proofErr w:type="spellStart"/>
      <w:r>
        <w:t>NAch</w:t>
      </w:r>
      <w:proofErr w:type="spellEnd"/>
      <w:r>
        <w:t xml:space="preserve"> dem der HErr Christus / und wir arme elende verachtete </w:t>
      </w:r>
      <w:proofErr w:type="spellStart"/>
      <w:r>
        <w:t>menschen</w:t>
      </w:r>
      <w:proofErr w:type="spellEnd"/>
      <w:r>
        <w:t xml:space="preserve"> / darunter ich einer bin / in durch unsere predigt / zur </w:t>
      </w:r>
      <w:proofErr w:type="spellStart"/>
      <w:r>
        <w:t>erkentnisse</w:t>
      </w:r>
      <w:proofErr w:type="spellEnd"/>
      <w:r>
        <w:t xml:space="preserve"> der </w:t>
      </w:r>
      <w:proofErr w:type="spellStart"/>
      <w:r>
        <w:t>warheit</w:t>
      </w:r>
      <w:proofErr w:type="spellEnd"/>
      <w:r>
        <w:t xml:space="preserve"> geführet haben / dadurch er die </w:t>
      </w:r>
      <w:proofErr w:type="spellStart"/>
      <w:r>
        <w:t>Bepstliche</w:t>
      </w:r>
      <w:proofErr w:type="spellEnd"/>
      <w:r>
        <w:t xml:space="preserve"> und Mönche Superstition und </w:t>
      </w:r>
      <w:proofErr w:type="spellStart"/>
      <w:r>
        <w:t>heuchley</w:t>
      </w:r>
      <w:proofErr w:type="spellEnd"/>
      <w:r>
        <w:t xml:space="preserve"> / hat gelernt erkennen / </w:t>
      </w:r>
      <w:proofErr w:type="spellStart"/>
      <w:r>
        <w:t>zuverwerffen</w:t>
      </w:r>
      <w:proofErr w:type="spellEnd"/>
      <w:r>
        <w:t xml:space="preserve"> und </w:t>
      </w:r>
      <w:proofErr w:type="spellStart"/>
      <w:r>
        <w:t>zuvernichtigen</w:t>
      </w:r>
      <w:proofErr w:type="spellEnd"/>
      <w:r>
        <w:t xml:space="preserve"> / und dadurch in also von einem halben Könige / zu einem ganzen gemacht haben / Denn er dazu durch unsere predigt </w:t>
      </w:r>
      <w:proofErr w:type="spellStart"/>
      <w:r>
        <w:t>gekomen</w:t>
      </w:r>
      <w:proofErr w:type="spellEnd"/>
      <w:r>
        <w:t xml:space="preserve"> / darzu weder er noch sein Vater nie </w:t>
      </w:r>
      <w:proofErr w:type="spellStart"/>
      <w:r>
        <w:t>gekomen</w:t>
      </w:r>
      <w:proofErr w:type="spellEnd"/>
      <w:r>
        <w:t xml:space="preserve"> war. Und hat keinen geringen nutz / auch keinen gemeinen reichtumb / </w:t>
      </w:r>
      <w:proofErr w:type="spellStart"/>
      <w:r>
        <w:t>vonverwüstungen</w:t>
      </w:r>
      <w:proofErr w:type="spellEnd"/>
      <w:r>
        <w:t xml:space="preserve"> der Abteien / und andern geistlichen </w:t>
      </w:r>
      <w:proofErr w:type="spellStart"/>
      <w:r>
        <w:t>gütern</w:t>
      </w:r>
      <w:proofErr w:type="spellEnd"/>
      <w:r>
        <w:t xml:space="preserve"> </w:t>
      </w:r>
      <w:proofErr w:type="spellStart"/>
      <w:r>
        <w:t>bekomen</w:t>
      </w:r>
      <w:proofErr w:type="spellEnd"/>
      <w:r>
        <w:t xml:space="preserve"> / Aber einerley das im Gott geboten hat / mit diesen </w:t>
      </w:r>
      <w:proofErr w:type="spellStart"/>
      <w:r>
        <w:t>gütern</w:t>
      </w:r>
      <w:proofErr w:type="spellEnd"/>
      <w:r>
        <w:t xml:space="preserve"> </w:t>
      </w:r>
      <w:proofErr w:type="spellStart"/>
      <w:r>
        <w:t>zubestellen</w:t>
      </w:r>
      <w:proofErr w:type="spellEnd"/>
      <w:r>
        <w:t xml:space="preserve"> / </w:t>
      </w:r>
      <w:proofErr w:type="spellStart"/>
      <w:r>
        <w:t>unterlesset</w:t>
      </w:r>
      <w:proofErr w:type="spellEnd"/>
      <w:r>
        <w:t xml:space="preserve"> er. </w:t>
      </w:r>
    </w:p>
    <w:p w14:paraId="5EE0EF61" w14:textId="77777777" w:rsidR="000D68E4" w:rsidRDefault="000D68E4" w:rsidP="000D68E4">
      <w:pPr>
        <w:pStyle w:val="StandardWeb"/>
      </w:pPr>
      <w:r>
        <w:t xml:space="preserve">Als nu seliger D. Barns / hievon </w:t>
      </w:r>
      <w:proofErr w:type="spellStart"/>
      <w:r>
        <w:t>fortfur</w:t>
      </w:r>
      <w:proofErr w:type="spellEnd"/>
      <w:r>
        <w:t xml:space="preserve"> zu reden / ward im angezeigt zu schweigen / Er aber sagte / Ich </w:t>
      </w:r>
      <w:proofErr w:type="spellStart"/>
      <w:r>
        <w:t>wil</w:t>
      </w:r>
      <w:proofErr w:type="spellEnd"/>
      <w:r>
        <w:t xml:space="preserve"> nicht böses sagen / Sondern ich bitt sein Kö. Ma. wolle der armen </w:t>
      </w:r>
      <w:proofErr w:type="spellStart"/>
      <w:r>
        <w:t>nottürfftigen</w:t>
      </w:r>
      <w:proofErr w:type="spellEnd"/>
      <w:r>
        <w:t xml:space="preserve"> </w:t>
      </w:r>
      <w:proofErr w:type="spellStart"/>
      <w:r>
        <w:t>leute</w:t>
      </w:r>
      <w:proofErr w:type="spellEnd"/>
      <w:r>
        <w:t xml:space="preserve"> nicht vergessen / und </w:t>
      </w:r>
      <w:proofErr w:type="spellStart"/>
      <w:r>
        <w:t>inen</w:t>
      </w:r>
      <w:proofErr w:type="spellEnd"/>
      <w:r>
        <w:t xml:space="preserve"> von den unterzogenen geistlichen </w:t>
      </w:r>
      <w:proofErr w:type="spellStart"/>
      <w:r>
        <w:t>gutern</w:t>
      </w:r>
      <w:proofErr w:type="spellEnd"/>
      <w:r>
        <w:t xml:space="preserve"> und </w:t>
      </w:r>
      <w:proofErr w:type="spellStart"/>
      <w:r>
        <w:t>kleinodien</w:t>
      </w:r>
      <w:proofErr w:type="spellEnd"/>
      <w:r>
        <w:t xml:space="preserve"> / </w:t>
      </w:r>
      <w:proofErr w:type="spellStart"/>
      <w:r>
        <w:t>hülffe</w:t>
      </w:r>
      <w:proofErr w:type="spellEnd"/>
      <w:r>
        <w:t xml:space="preserve"> thun. </w:t>
      </w:r>
    </w:p>
    <w:p w14:paraId="764C486F" w14:textId="77777777" w:rsidR="000D68E4" w:rsidRDefault="000D68E4" w:rsidP="000D68E4">
      <w:pPr>
        <w:pStyle w:val="StandardWeb"/>
      </w:pPr>
      <w:proofErr w:type="spellStart"/>
      <w:r>
        <w:t>Jhesus</w:t>
      </w:r>
      <w:proofErr w:type="spellEnd"/>
      <w:r>
        <w:t xml:space="preserve"> Christus </w:t>
      </w:r>
      <w:proofErr w:type="spellStart"/>
      <w:r>
        <w:t>beware</w:t>
      </w:r>
      <w:proofErr w:type="spellEnd"/>
      <w:r>
        <w:t xml:space="preserve"> sein </w:t>
      </w:r>
      <w:proofErr w:type="spellStart"/>
      <w:r>
        <w:t>gnad</w:t>
      </w:r>
      <w:proofErr w:type="spellEnd"/>
      <w:r>
        <w:t xml:space="preserve"> / und lasse in lang leben / Und auch den jungen Prinz seinen Son / Der HErr Christus wolle in </w:t>
      </w:r>
      <w:proofErr w:type="spellStart"/>
      <w:r>
        <w:t>gnediglich</w:t>
      </w:r>
      <w:proofErr w:type="spellEnd"/>
      <w:r>
        <w:t xml:space="preserve"> </w:t>
      </w:r>
      <w:proofErr w:type="spellStart"/>
      <w:r>
        <w:t>bewaren</w:t>
      </w:r>
      <w:proofErr w:type="spellEnd"/>
      <w:r>
        <w:t xml:space="preserve"> / und verleihen / das er nach seinem Vater </w:t>
      </w:r>
      <w:proofErr w:type="spellStart"/>
      <w:r>
        <w:t>müge</w:t>
      </w:r>
      <w:proofErr w:type="spellEnd"/>
      <w:r>
        <w:t xml:space="preserve"> lang leben / und </w:t>
      </w:r>
      <w:proofErr w:type="spellStart"/>
      <w:r>
        <w:t>gnad</w:t>
      </w:r>
      <w:proofErr w:type="spellEnd"/>
      <w:r>
        <w:t xml:space="preserve"> geben / das er </w:t>
      </w:r>
      <w:proofErr w:type="spellStart"/>
      <w:r>
        <w:t>müge</w:t>
      </w:r>
      <w:proofErr w:type="spellEnd"/>
      <w:r>
        <w:t xml:space="preserve"> in der Religion </w:t>
      </w:r>
      <w:proofErr w:type="spellStart"/>
      <w:r>
        <w:t>sach</w:t>
      </w:r>
      <w:proofErr w:type="spellEnd"/>
      <w:r>
        <w:t xml:space="preserve"> vollenden / das sein Vater angefangen hat. Amen. </w:t>
      </w:r>
    </w:p>
    <w:p w14:paraId="6783AF40" w14:textId="77777777" w:rsidR="000D68E4" w:rsidRDefault="000D68E4" w:rsidP="000D68E4">
      <w:pPr>
        <w:pStyle w:val="StandardWeb"/>
      </w:pPr>
      <w:r>
        <w:t xml:space="preserve">Als er nu diese rede </w:t>
      </w:r>
      <w:proofErr w:type="spellStart"/>
      <w:r>
        <w:t>geendiget</w:t>
      </w:r>
      <w:proofErr w:type="spellEnd"/>
      <w:r>
        <w:t xml:space="preserve"> / hub er an mit dem Richter zu reden / und sprach in also an. Herr Richter / Lasset doch sehen die </w:t>
      </w:r>
      <w:proofErr w:type="spellStart"/>
      <w:r>
        <w:t>Artickel</w:t>
      </w:r>
      <w:proofErr w:type="spellEnd"/>
      <w:r>
        <w:t xml:space="preserve"> / die </w:t>
      </w:r>
      <w:proofErr w:type="spellStart"/>
      <w:r>
        <w:t>ir</w:t>
      </w:r>
      <w:proofErr w:type="spellEnd"/>
      <w:r>
        <w:t xml:space="preserve"> wider mich habt / lasst sie mich doch hören / </w:t>
      </w:r>
      <w:proofErr w:type="spellStart"/>
      <w:r>
        <w:t>auff</w:t>
      </w:r>
      <w:proofErr w:type="spellEnd"/>
      <w:r>
        <w:t xml:space="preserve"> das ich die </w:t>
      </w:r>
      <w:proofErr w:type="spellStart"/>
      <w:r>
        <w:t>ursach</w:t>
      </w:r>
      <w:proofErr w:type="spellEnd"/>
      <w:r>
        <w:t xml:space="preserve"> meines </w:t>
      </w:r>
      <w:proofErr w:type="spellStart"/>
      <w:r>
        <w:t>todes</w:t>
      </w:r>
      <w:proofErr w:type="spellEnd"/>
      <w:r>
        <w:t xml:space="preserve"> </w:t>
      </w:r>
      <w:proofErr w:type="spellStart"/>
      <w:r>
        <w:t>müge</w:t>
      </w:r>
      <w:proofErr w:type="spellEnd"/>
      <w:r>
        <w:t xml:space="preserve"> zu wissen kriegen. </w:t>
      </w:r>
    </w:p>
    <w:p w14:paraId="41E71DDD" w14:textId="77777777" w:rsidR="000D68E4" w:rsidRDefault="000D68E4" w:rsidP="000D68E4">
      <w:pPr>
        <w:pStyle w:val="StandardWeb"/>
      </w:pPr>
      <w:proofErr w:type="spellStart"/>
      <w:r>
        <w:t>Darauff</w:t>
      </w:r>
      <w:proofErr w:type="spellEnd"/>
      <w:r>
        <w:t xml:space="preserve"> antwortet der Richter / Wir im Gerichte / haben keine </w:t>
      </w:r>
      <w:proofErr w:type="spellStart"/>
      <w:r>
        <w:t>Artickel</w:t>
      </w:r>
      <w:proofErr w:type="spellEnd"/>
      <w:r>
        <w:t xml:space="preserve"> wider euch. Dazu sagt D. Antonius. Nachdem </w:t>
      </w:r>
      <w:proofErr w:type="spellStart"/>
      <w:r>
        <w:t>ir</w:t>
      </w:r>
      <w:proofErr w:type="spellEnd"/>
      <w:r>
        <w:t xml:space="preserve"> keine </w:t>
      </w:r>
      <w:proofErr w:type="spellStart"/>
      <w:r>
        <w:t>Artickel</w:t>
      </w:r>
      <w:proofErr w:type="spellEnd"/>
      <w:r>
        <w:t xml:space="preserve"> wider mich habt / so </w:t>
      </w:r>
      <w:proofErr w:type="spellStart"/>
      <w:r>
        <w:t>kan</w:t>
      </w:r>
      <w:proofErr w:type="spellEnd"/>
      <w:r>
        <w:t xml:space="preserve"> ich </w:t>
      </w:r>
      <w:proofErr w:type="spellStart"/>
      <w:r>
        <w:t>wol</w:t>
      </w:r>
      <w:proofErr w:type="spellEnd"/>
      <w:r>
        <w:t xml:space="preserve"> </w:t>
      </w:r>
      <w:proofErr w:type="spellStart"/>
      <w:r>
        <w:t>gedencken</w:t>
      </w:r>
      <w:proofErr w:type="spellEnd"/>
      <w:r>
        <w:t xml:space="preserve"> / das ich durch des </w:t>
      </w:r>
      <w:proofErr w:type="spellStart"/>
      <w:r>
        <w:t>Perlaments</w:t>
      </w:r>
      <w:proofErr w:type="spellEnd"/>
      <w:r>
        <w:t xml:space="preserve"> vorige acta und </w:t>
      </w:r>
      <w:proofErr w:type="spellStart"/>
      <w:r>
        <w:t>Sentention</w:t>
      </w:r>
      <w:proofErr w:type="spellEnd"/>
      <w:r>
        <w:t xml:space="preserve"> verdammet werde. Und sprach </w:t>
      </w:r>
      <w:proofErr w:type="spellStart"/>
      <w:r>
        <w:t>darauff</w:t>
      </w:r>
      <w:proofErr w:type="spellEnd"/>
      <w:r>
        <w:t xml:space="preserve"> / Ich bin zu sterben bereit und willig / HErr </w:t>
      </w:r>
      <w:proofErr w:type="spellStart"/>
      <w:r>
        <w:t>Jhesu</w:t>
      </w:r>
      <w:proofErr w:type="spellEnd"/>
      <w:r>
        <w:t xml:space="preserve"> / Sey du mir </w:t>
      </w:r>
      <w:proofErr w:type="spellStart"/>
      <w:r>
        <w:t>gnedig</w:t>
      </w:r>
      <w:proofErr w:type="spellEnd"/>
      <w:r>
        <w:t xml:space="preserve">. </w:t>
      </w:r>
    </w:p>
    <w:p w14:paraId="5A718B8A" w14:textId="77777777" w:rsidR="000D68E4" w:rsidRDefault="000D68E4" w:rsidP="000D68E4">
      <w:pPr>
        <w:pStyle w:val="StandardWeb"/>
      </w:pPr>
      <w:r>
        <w:t xml:space="preserve">Und bat das </w:t>
      </w:r>
      <w:proofErr w:type="spellStart"/>
      <w:r>
        <w:t>Volck</w:t>
      </w:r>
      <w:proofErr w:type="spellEnd"/>
      <w:r>
        <w:t xml:space="preserve"> / das es </w:t>
      </w:r>
      <w:proofErr w:type="spellStart"/>
      <w:r>
        <w:t>fur</w:t>
      </w:r>
      <w:proofErr w:type="spellEnd"/>
      <w:r>
        <w:t xml:space="preserve"> ihn bitten </w:t>
      </w:r>
      <w:proofErr w:type="spellStart"/>
      <w:r>
        <w:t>wolte</w:t>
      </w:r>
      <w:proofErr w:type="spellEnd"/>
      <w:r>
        <w:t xml:space="preserve"> / dieweil er noch lebte / und nicht </w:t>
      </w:r>
      <w:proofErr w:type="spellStart"/>
      <w:r>
        <w:t>lenger</w:t>
      </w:r>
      <w:proofErr w:type="spellEnd"/>
      <w:r>
        <w:t xml:space="preserve"> / denn es würd hernach zu </w:t>
      </w:r>
      <w:proofErr w:type="spellStart"/>
      <w:r>
        <w:t>spet</w:t>
      </w:r>
      <w:proofErr w:type="spellEnd"/>
      <w:r>
        <w:t xml:space="preserve"> sein. </w:t>
      </w:r>
    </w:p>
    <w:p w14:paraId="51030852" w14:textId="77777777" w:rsidR="000D68E4" w:rsidRDefault="000D68E4" w:rsidP="000D68E4">
      <w:pPr>
        <w:pStyle w:val="StandardWeb"/>
      </w:pPr>
      <w:r>
        <w:t xml:space="preserve">Und sagt zum Richter / Richter / Bittet </w:t>
      </w:r>
      <w:proofErr w:type="spellStart"/>
      <w:r>
        <w:t>fur</w:t>
      </w:r>
      <w:proofErr w:type="spellEnd"/>
      <w:r>
        <w:t xml:space="preserve"> mich / So die Heiligen </w:t>
      </w:r>
      <w:proofErr w:type="spellStart"/>
      <w:r>
        <w:t>fur</w:t>
      </w:r>
      <w:proofErr w:type="spellEnd"/>
      <w:r>
        <w:t xml:space="preserve"> uns bitten / so </w:t>
      </w:r>
      <w:proofErr w:type="spellStart"/>
      <w:r>
        <w:t>wil</w:t>
      </w:r>
      <w:proofErr w:type="spellEnd"/>
      <w:r>
        <w:t xml:space="preserve"> ich auch </w:t>
      </w:r>
      <w:proofErr w:type="spellStart"/>
      <w:r>
        <w:t>fur</w:t>
      </w:r>
      <w:proofErr w:type="spellEnd"/>
      <w:r>
        <w:t xml:space="preserve"> euch bitten. </w:t>
      </w:r>
    </w:p>
    <w:p w14:paraId="7C630DCC" w14:textId="77777777" w:rsidR="000D68E4" w:rsidRDefault="000D68E4" w:rsidP="000D68E4">
      <w:pPr>
        <w:pStyle w:val="StandardWeb"/>
      </w:pPr>
      <w:r>
        <w:t xml:space="preserve">So ich auch jemand in meinen Sermonen / und sonst je erzürnet </w:t>
      </w:r>
      <w:proofErr w:type="spellStart"/>
      <w:r>
        <w:t>hette</w:t>
      </w:r>
      <w:proofErr w:type="spellEnd"/>
      <w:r>
        <w:t xml:space="preserve"> / bitt ich / sie </w:t>
      </w:r>
      <w:proofErr w:type="spellStart"/>
      <w:r>
        <w:t>wollens</w:t>
      </w:r>
      <w:proofErr w:type="spellEnd"/>
      <w:r>
        <w:t xml:space="preserve"> mir vergeben. </w:t>
      </w:r>
    </w:p>
    <w:p w14:paraId="7F154D68" w14:textId="77777777" w:rsidR="000D68E4" w:rsidRDefault="000D68E4" w:rsidP="000D68E4">
      <w:pPr>
        <w:pStyle w:val="StandardWeb"/>
      </w:pPr>
      <w:proofErr w:type="spellStart"/>
      <w:r>
        <w:t>Widerumb</w:t>
      </w:r>
      <w:proofErr w:type="spellEnd"/>
      <w:r>
        <w:t xml:space="preserve"> / So jemand meine predigt anders denn </w:t>
      </w:r>
      <w:proofErr w:type="spellStart"/>
      <w:r>
        <w:t>ichs</w:t>
      </w:r>
      <w:proofErr w:type="spellEnd"/>
      <w:r>
        <w:t xml:space="preserve"> </w:t>
      </w:r>
      <w:proofErr w:type="spellStart"/>
      <w:r>
        <w:t>geredt</w:t>
      </w:r>
      <w:proofErr w:type="spellEnd"/>
      <w:r>
        <w:t xml:space="preserve"> und gemeint hab / gedeutet </w:t>
      </w:r>
      <w:proofErr w:type="spellStart"/>
      <w:r>
        <w:t>hette</w:t>
      </w:r>
      <w:proofErr w:type="spellEnd"/>
      <w:r>
        <w:t xml:space="preserve"> / Dem vergebe </w:t>
      </w:r>
      <w:proofErr w:type="spellStart"/>
      <w:r>
        <w:t>ichs</w:t>
      </w:r>
      <w:proofErr w:type="spellEnd"/>
      <w:r>
        <w:t xml:space="preserve"> auch. </w:t>
      </w:r>
    </w:p>
    <w:p w14:paraId="6F478A30" w14:textId="77777777" w:rsidR="000D68E4" w:rsidRDefault="000D68E4" w:rsidP="000D68E4">
      <w:pPr>
        <w:pStyle w:val="StandardWeb"/>
      </w:pPr>
      <w:r>
        <w:t xml:space="preserve">So auch jemand </w:t>
      </w:r>
      <w:proofErr w:type="spellStart"/>
      <w:r>
        <w:t>were</w:t>
      </w:r>
      <w:proofErr w:type="spellEnd"/>
      <w:r>
        <w:t xml:space="preserve"> / der mein predigt </w:t>
      </w:r>
      <w:proofErr w:type="spellStart"/>
      <w:r>
        <w:t>gehort</w:t>
      </w:r>
      <w:proofErr w:type="spellEnd"/>
      <w:r>
        <w:t xml:space="preserve"> </w:t>
      </w:r>
      <w:proofErr w:type="spellStart"/>
      <w:r>
        <w:t>hett</w:t>
      </w:r>
      <w:proofErr w:type="spellEnd"/>
      <w:r>
        <w:t xml:space="preserve"> / und </w:t>
      </w:r>
      <w:proofErr w:type="spellStart"/>
      <w:r>
        <w:t>fdarin</w:t>
      </w:r>
      <w:proofErr w:type="spellEnd"/>
      <w:r>
        <w:t xml:space="preserve"> etwas gefasset / daran er </w:t>
      </w:r>
      <w:proofErr w:type="spellStart"/>
      <w:r>
        <w:t>zweivel</w:t>
      </w:r>
      <w:proofErr w:type="spellEnd"/>
      <w:r>
        <w:t xml:space="preserve"> trüge / der </w:t>
      </w:r>
      <w:proofErr w:type="spellStart"/>
      <w:r>
        <w:t>trette</w:t>
      </w:r>
      <w:proofErr w:type="spellEnd"/>
      <w:r>
        <w:t xml:space="preserve"> noch herzu / </w:t>
      </w:r>
      <w:proofErr w:type="spellStart"/>
      <w:r>
        <w:t>ICh</w:t>
      </w:r>
      <w:proofErr w:type="spellEnd"/>
      <w:r>
        <w:t xml:space="preserve"> </w:t>
      </w:r>
      <w:proofErr w:type="spellStart"/>
      <w:r>
        <w:t>wil</w:t>
      </w:r>
      <w:proofErr w:type="spellEnd"/>
      <w:r>
        <w:t xml:space="preserve"> im meine </w:t>
      </w:r>
      <w:proofErr w:type="spellStart"/>
      <w:r>
        <w:t>meinung</w:t>
      </w:r>
      <w:proofErr w:type="spellEnd"/>
      <w:r>
        <w:t xml:space="preserve"> sagen / und meinen glauben anzeigen. </w:t>
      </w:r>
    </w:p>
    <w:p w14:paraId="268D3393" w14:textId="77777777" w:rsidR="000D68E4" w:rsidRDefault="000D68E4" w:rsidP="000D68E4">
      <w:pPr>
        <w:pStyle w:val="StandardWeb"/>
      </w:pPr>
      <w:r>
        <w:t xml:space="preserve">Dieweil aber niemand etwas </w:t>
      </w:r>
      <w:proofErr w:type="spellStart"/>
      <w:r>
        <w:t>furbrachte</w:t>
      </w:r>
      <w:proofErr w:type="spellEnd"/>
      <w:r>
        <w:t xml:space="preserve"> / sagte er weiter / HErr </w:t>
      </w:r>
      <w:proofErr w:type="spellStart"/>
      <w:r>
        <w:t>Jhesu</w:t>
      </w:r>
      <w:proofErr w:type="spellEnd"/>
      <w:r>
        <w:t xml:space="preserve"> / sey mir </w:t>
      </w:r>
      <w:proofErr w:type="spellStart"/>
      <w:r>
        <w:t>gnedig</w:t>
      </w:r>
      <w:proofErr w:type="spellEnd"/>
      <w:r>
        <w:t xml:space="preserve"> / und alle den / die mich haben unwissentlich verdammet / Ich bitt dich mein Gott / Rechne es </w:t>
      </w:r>
      <w:proofErr w:type="spellStart"/>
      <w:r>
        <w:t>jnen</w:t>
      </w:r>
      <w:proofErr w:type="spellEnd"/>
      <w:r>
        <w:t xml:space="preserve"> nicht zur </w:t>
      </w:r>
      <w:proofErr w:type="spellStart"/>
      <w:r>
        <w:t>sunde</w:t>
      </w:r>
      <w:proofErr w:type="spellEnd"/>
      <w:r>
        <w:t xml:space="preserve">. </w:t>
      </w:r>
    </w:p>
    <w:p w14:paraId="120043AE" w14:textId="77777777" w:rsidR="000D68E4" w:rsidRDefault="000D68E4" w:rsidP="000D68E4">
      <w:pPr>
        <w:pStyle w:val="StandardWeb"/>
      </w:pPr>
      <w:r>
        <w:t xml:space="preserve">Auch bitte ich dich mein Gott / das du den / die mich aus </w:t>
      </w:r>
      <w:proofErr w:type="spellStart"/>
      <w:r>
        <w:t>boswheit</w:t>
      </w:r>
      <w:proofErr w:type="spellEnd"/>
      <w:r>
        <w:t xml:space="preserve"> verdammet haben / ihre </w:t>
      </w:r>
      <w:proofErr w:type="spellStart"/>
      <w:r>
        <w:t>sund</w:t>
      </w:r>
      <w:proofErr w:type="spellEnd"/>
      <w:r>
        <w:t xml:space="preserve"> </w:t>
      </w:r>
      <w:proofErr w:type="spellStart"/>
      <w:r>
        <w:t>wilt</w:t>
      </w:r>
      <w:proofErr w:type="spellEnd"/>
      <w:r>
        <w:t xml:space="preserve"> kund thun / vergeben / und </w:t>
      </w:r>
      <w:proofErr w:type="spellStart"/>
      <w:r>
        <w:t>gnad</w:t>
      </w:r>
      <w:proofErr w:type="spellEnd"/>
      <w:r>
        <w:t xml:space="preserve"> verleihen / das sie die </w:t>
      </w:r>
      <w:proofErr w:type="spellStart"/>
      <w:r>
        <w:t>warheit</w:t>
      </w:r>
      <w:proofErr w:type="spellEnd"/>
      <w:r>
        <w:t xml:space="preserve"> / und was sie gethan haben / </w:t>
      </w:r>
      <w:proofErr w:type="spellStart"/>
      <w:r>
        <w:t>mügen</w:t>
      </w:r>
      <w:proofErr w:type="spellEnd"/>
      <w:r>
        <w:t xml:space="preserve"> erkennen / und sich bessern. </w:t>
      </w:r>
    </w:p>
    <w:p w14:paraId="2F31234F" w14:textId="77777777" w:rsidR="000D68E4" w:rsidRDefault="000D68E4" w:rsidP="000D68E4">
      <w:pPr>
        <w:pStyle w:val="StandardWeb"/>
      </w:pPr>
      <w:r>
        <w:t xml:space="preserve">Ich bitt auch / </w:t>
      </w:r>
      <w:proofErr w:type="spellStart"/>
      <w:r>
        <w:t>Ir</w:t>
      </w:r>
      <w:proofErr w:type="spellEnd"/>
      <w:r>
        <w:t xml:space="preserve"> wollet mir Steffan den Bischoff zu </w:t>
      </w:r>
      <w:proofErr w:type="spellStart"/>
      <w:r>
        <w:t>Wintzesser</w:t>
      </w:r>
      <w:proofErr w:type="spellEnd"/>
      <w:r>
        <w:t xml:space="preserve"> </w:t>
      </w:r>
      <w:proofErr w:type="spellStart"/>
      <w:r>
        <w:t>grüssen</w:t>
      </w:r>
      <w:proofErr w:type="spellEnd"/>
      <w:r>
        <w:t xml:space="preserve"> / Welchem ich alles / </w:t>
      </w:r>
      <w:proofErr w:type="spellStart"/>
      <w:r>
        <w:t>darinne</w:t>
      </w:r>
      <w:proofErr w:type="spellEnd"/>
      <w:r>
        <w:t xml:space="preserve"> er mich beleidiget </w:t>
      </w:r>
      <w:proofErr w:type="spellStart"/>
      <w:r>
        <w:t>müge</w:t>
      </w:r>
      <w:proofErr w:type="spellEnd"/>
      <w:r>
        <w:t xml:space="preserve"> haben / so </w:t>
      </w:r>
      <w:proofErr w:type="spellStart"/>
      <w:r>
        <w:t>volkomenlich</w:t>
      </w:r>
      <w:proofErr w:type="spellEnd"/>
      <w:r>
        <w:t xml:space="preserve"> vergebe / als </w:t>
      </w:r>
      <w:proofErr w:type="spellStart"/>
      <w:r>
        <w:t>iich</w:t>
      </w:r>
      <w:proofErr w:type="spellEnd"/>
      <w:r>
        <w:t xml:space="preserve"> </w:t>
      </w:r>
      <w:proofErr w:type="spellStart"/>
      <w:r>
        <w:t>wil</w:t>
      </w:r>
      <w:proofErr w:type="spellEnd"/>
      <w:r>
        <w:t xml:space="preserve"> / das mir Gott meine </w:t>
      </w:r>
      <w:proofErr w:type="spellStart"/>
      <w:r>
        <w:t>sunde</w:t>
      </w:r>
      <w:proofErr w:type="spellEnd"/>
      <w:r>
        <w:t xml:space="preserve"> vergebe. Ich </w:t>
      </w:r>
      <w:proofErr w:type="spellStart"/>
      <w:r>
        <w:t>kan</w:t>
      </w:r>
      <w:proofErr w:type="spellEnd"/>
      <w:r>
        <w:t xml:space="preserve"> zwar nicht so </w:t>
      </w:r>
      <w:proofErr w:type="spellStart"/>
      <w:r>
        <w:t>volkomenlich</w:t>
      </w:r>
      <w:proofErr w:type="spellEnd"/>
      <w:r>
        <w:t xml:space="preserve"> vergeben / als Gott vergibt / Aber ich </w:t>
      </w:r>
      <w:proofErr w:type="spellStart"/>
      <w:r>
        <w:t>vergebs</w:t>
      </w:r>
      <w:proofErr w:type="spellEnd"/>
      <w:r>
        <w:t xml:space="preserve"> im so klar und </w:t>
      </w:r>
      <w:proofErr w:type="spellStart"/>
      <w:r>
        <w:t>gantz</w:t>
      </w:r>
      <w:proofErr w:type="spellEnd"/>
      <w:r>
        <w:t xml:space="preserve"> / als ein </w:t>
      </w:r>
      <w:proofErr w:type="spellStart"/>
      <w:r>
        <w:t>mensch</w:t>
      </w:r>
      <w:proofErr w:type="spellEnd"/>
      <w:r>
        <w:t xml:space="preserve"> dem andern vergeben </w:t>
      </w:r>
      <w:proofErr w:type="spellStart"/>
      <w:r>
        <w:t>kan</w:t>
      </w:r>
      <w:proofErr w:type="spellEnd"/>
      <w:r>
        <w:t xml:space="preserve">. </w:t>
      </w:r>
    </w:p>
    <w:p w14:paraId="0B2450EA" w14:textId="77777777" w:rsidR="000D68E4" w:rsidRDefault="000D68E4" w:rsidP="000D68E4">
      <w:pPr>
        <w:pStyle w:val="StandardWeb"/>
      </w:pPr>
      <w:proofErr w:type="spellStart"/>
      <w:r>
        <w:t>Darauff</w:t>
      </w:r>
      <w:proofErr w:type="spellEnd"/>
      <w:r>
        <w:t xml:space="preserve"> sein rede mit dem leben seliglich zu </w:t>
      </w:r>
      <w:proofErr w:type="spellStart"/>
      <w:r>
        <w:t>volendigen</w:t>
      </w:r>
      <w:proofErr w:type="spellEnd"/>
      <w:r>
        <w:t xml:space="preserve"> / sprach er / HErr </w:t>
      </w:r>
      <w:proofErr w:type="spellStart"/>
      <w:r>
        <w:t>himlischer</w:t>
      </w:r>
      <w:proofErr w:type="spellEnd"/>
      <w:r>
        <w:t xml:space="preserve"> Vater / Inn deine heiligen </w:t>
      </w:r>
      <w:proofErr w:type="spellStart"/>
      <w:r>
        <w:t>hende</w:t>
      </w:r>
      <w:proofErr w:type="spellEnd"/>
      <w:r>
        <w:t xml:space="preserve"> </w:t>
      </w:r>
      <w:proofErr w:type="spellStart"/>
      <w:r>
        <w:t>bevehle</w:t>
      </w:r>
      <w:proofErr w:type="spellEnd"/>
      <w:r>
        <w:t xml:space="preserve"> ich meinen geist / Herr </w:t>
      </w:r>
      <w:proofErr w:type="spellStart"/>
      <w:r>
        <w:t>himlischer</w:t>
      </w:r>
      <w:proofErr w:type="spellEnd"/>
      <w:r>
        <w:t xml:space="preserve"> Vater / Inn deine heiligen </w:t>
      </w:r>
      <w:proofErr w:type="spellStart"/>
      <w:r>
        <w:t>hende</w:t>
      </w:r>
      <w:proofErr w:type="spellEnd"/>
      <w:r>
        <w:t xml:space="preserve"> </w:t>
      </w:r>
      <w:proofErr w:type="spellStart"/>
      <w:r>
        <w:t>bevehele</w:t>
      </w:r>
      <w:proofErr w:type="spellEnd"/>
      <w:r>
        <w:t xml:space="preserve"> ich meinen geist. Und einer mit </w:t>
      </w:r>
      <w:proofErr w:type="spellStart"/>
      <w:r>
        <w:t>namen</w:t>
      </w:r>
      <w:proofErr w:type="spellEnd"/>
      <w:r>
        <w:t xml:space="preserve"> Gerhard / der mit ihm </w:t>
      </w:r>
      <w:proofErr w:type="spellStart"/>
      <w:r>
        <w:t>verbrant</w:t>
      </w:r>
      <w:proofErr w:type="spellEnd"/>
      <w:r>
        <w:t xml:space="preserve"> ward / sprach darzu / Amen. </w:t>
      </w:r>
    </w:p>
    <w:p w14:paraId="0B40D1DD" w14:textId="77777777" w:rsidR="000D68E4" w:rsidRDefault="000D68E4" w:rsidP="000D68E4">
      <w:pPr>
        <w:pStyle w:val="StandardWeb"/>
      </w:pPr>
      <w:r>
        <w:t xml:space="preserve">Mit dem </w:t>
      </w:r>
      <w:proofErr w:type="spellStart"/>
      <w:r>
        <w:t>gieng</w:t>
      </w:r>
      <w:proofErr w:type="spellEnd"/>
      <w:r>
        <w:t xml:space="preserve"> das </w:t>
      </w:r>
      <w:proofErr w:type="spellStart"/>
      <w:r>
        <w:t>Fewr</w:t>
      </w:r>
      <w:proofErr w:type="spellEnd"/>
      <w:r>
        <w:t xml:space="preserve"> an / und das er sich der </w:t>
      </w:r>
      <w:proofErr w:type="spellStart"/>
      <w:r>
        <w:t>marter</w:t>
      </w:r>
      <w:proofErr w:type="spellEnd"/>
      <w:r>
        <w:t xml:space="preserve"> </w:t>
      </w:r>
      <w:proofErr w:type="spellStart"/>
      <w:r>
        <w:t>abhülffe</w:t>
      </w:r>
      <w:proofErr w:type="spellEnd"/>
      <w:r>
        <w:t xml:space="preserve"> / gab er sich mit </w:t>
      </w:r>
      <w:proofErr w:type="spellStart"/>
      <w:r>
        <w:t>gantzem</w:t>
      </w:r>
      <w:proofErr w:type="spellEnd"/>
      <w:r>
        <w:t xml:space="preserve"> </w:t>
      </w:r>
      <w:proofErr w:type="spellStart"/>
      <w:r>
        <w:t>begirde</w:t>
      </w:r>
      <w:proofErr w:type="spellEnd"/>
      <w:r>
        <w:t xml:space="preserve"> nach dem </w:t>
      </w:r>
      <w:proofErr w:type="spellStart"/>
      <w:r>
        <w:t>fewr</w:t>
      </w:r>
      <w:proofErr w:type="spellEnd"/>
      <w:r>
        <w:t xml:space="preserve"> / und </w:t>
      </w:r>
      <w:proofErr w:type="spellStart"/>
      <w:r>
        <w:t>kerte</w:t>
      </w:r>
      <w:proofErr w:type="spellEnd"/>
      <w:r>
        <w:t xml:space="preserve"> das </w:t>
      </w:r>
      <w:proofErr w:type="spellStart"/>
      <w:r>
        <w:t>angesichte</w:t>
      </w:r>
      <w:proofErr w:type="spellEnd"/>
      <w:r>
        <w:t xml:space="preserve"> zu dem </w:t>
      </w:r>
      <w:proofErr w:type="spellStart"/>
      <w:r>
        <w:t>dampffe</w:t>
      </w:r>
      <w:proofErr w:type="spellEnd"/>
      <w:r>
        <w:t xml:space="preserve"> und </w:t>
      </w:r>
      <w:proofErr w:type="spellStart"/>
      <w:r>
        <w:t>Fewr</w:t>
      </w:r>
      <w:proofErr w:type="spellEnd"/>
      <w:r>
        <w:t xml:space="preserve"> / und erstickte </w:t>
      </w:r>
      <w:proofErr w:type="spellStart"/>
      <w:r>
        <w:t>inn</w:t>
      </w:r>
      <w:proofErr w:type="spellEnd"/>
      <w:r>
        <w:t xml:space="preserve"> </w:t>
      </w:r>
      <w:proofErr w:type="spellStart"/>
      <w:r>
        <w:t>kurtzer</w:t>
      </w:r>
      <w:proofErr w:type="spellEnd"/>
      <w:r>
        <w:t xml:space="preserve"> zeit. </w:t>
      </w:r>
    </w:p>
    <w:p w14:paraId="4C7346B0" w14:textId="77777777" w:rsidR="0022039F" w:rsidRDefault="0022039F" w:rsidP="0022039F"/>
    <w:p w14:paraId="7D6BAFCA" w14:textId="77777777" w:rsidR="00D5498D" w:rsidRPr="00D5498D" w:rsidRDefault="007166CE" w:rsidP="008E63BE">
      <w:pPr>
        <w:pStyle w:val="berschrift1"/>
      </w:pPr>
      <w:r>
        <w:br w:type="page"/>
      </w:r>
      <w:r w:rsidR="00D5498D" w:rsidRPr="00D5498D">
        <w:t>Quellen:</w:t>
      </w:r>
    </w:p>
    <w:p w14:paraId="2743E12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22075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4860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99C7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F88B36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A58429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FEE3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B66FD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088CA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80819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D6F19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5FFD213" w14:textId="5DC275D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4CE"/>
    <w:rsid w:val="00082307"/>
    <w:rsid w:val="000C66E5"/>
    <w:rsid w:val="000D68E4"/>
    <w:rsid w:val="001F54C4"/>
    <w:rsid w:val="0022039F"/>
    <w:rsid w:val="00272484"/>
    <w:rsid w:val="00297F83"/>
    <w:rsid w:val="002E6D11"/>
    <w:rsid w:val="00381C0C"/>
    <w:rsid w:val="00537F59"/>
    <w:rsid w:val="007166CE"/>
    <w:rsid w:val="007E1779"/>
    <w:rsid w:val="0083667B"/>
    <w:rsid w:val="008D7463"/>
    <w:rsid w:val="008E417E"/>
    <w:rsid w:val="008E63BE"/>
    <w:rsid w:val="00AF14CE"/>
    <w:rsid w:val="00B365E5"/>
    <w:rsid w:val="00B92074"/>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BA5C0"/>
  <w15:chartTrackingRefBased/>
  <w15:docId w15:val="{B53CDE26-BB77-4B83-8C69-8F835498E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D68E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112357735">
      <w:bodyDiv w:val="1"/>
      <w:marLeft w:val="0"/>
      <w:marRight w:val="0"/>
      <w:marTop w:val="0"/>
      <w:marBottom w:val="0"/>
      <w:divBdr>
        <w:top w:val="none" w:sz="0" w:space="0" w:color="auto"/>
        <w:left w:val="none" w:sz="0" w:space="0" w:color="auto"/>
        <w:bottom w:val="none" w:sz="0" w:space="0" w:color="auto"/>
        <w:right w:val="none" w:sz="0" w:space="0" w:color="auto"/>
      </w:divBdr>
      <w:divsChild>
        <w:div w:id="4811655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2185</Words>
  <Characters>13770</Characters>
  <Application>Microsoft Office Word</Application>
  <DocSecurity>0</DocSecurity>
  <Lines>114</Lines>
  <Paragraphs>31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15924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Bekantnus des Glaubens</dc:title>
  <dc:subject/>
  <dc:creator>Barnes, Robert</dc:creator>
  <cp:keywords/>
  <dc:description/>
  <cp:lastModifiedBy>webmaster@glaubensstimme.de</cp:lastModifiedBy>
  <cp:revision>4</cp:revision>
  <dcterms:created xsi:type="dcterms:W3CDTF">2021-04-01T05:36:00Z</dcterms:created>
  <dcterms:modified xsi:type="dcterms:W3CDTF">2021-04-01T09:34:00Z</dcterms:modified>
  <dc:language>de</dc:language>
</cp:coreProperties>
</file>